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第二章 合同的订立</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下列不属于合同成立的要件的是（）。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存在着两个或两个以上的缔约主体</w:t>
        <w:br/>
        <w:br/>
      </w:r>
      <w:r>
        <w:rPr>
          <w:sz w:val="16"/>
        </w:rPr>
        <w:t>B.</w:t>
        <w:t xml:space="preserve">    </w:t>
      </w:r>
      <w:r>
        <w:rPr>
          <w:sz w:val="16"/>
        </w:rPr>
        <w:t>当事人具有相应的民事行为能力</w:t>
        <w:br/>
        <w:br/>
      </w:r>
      <w:r>
        <w:rPr>
          <w:sz w:val="16"/>
        </w:rPr>
        <w:t>C.</w:t>
        <w:t xml:space="preserve">    </w:t>
      </w:r>
      <w:r>
        <w:rPr>
          <w:sz w:val="16"/>
        </w:rPr>
        <w:t>当事人意思表示一致，即当事人达成合意</w:t>
        <w:br/>
        <w:br/>
      </w:r>
      <w:r>
        <w:rPr>
          <w:sz w:val="16"/>
        </w:rPr>
        <w:t>D.</w:t>
        <w:t xml:space="preserve">    </w:t>
      </w:r>
      <w:r>
        <w:rPr>
          <w:sz w:val="16"/>
        </w:rPr>
        <w:t>对要式合同与要物合同，在当事人达成合意后，还要履行特定的形式或交付标的物</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下列关于要约说法不正确的是（）。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要约内容必须具体确定</w:t>
        <w:br/>
        <w:br/>
      </w:r>
      <w:r>
        <w:rPr>
          <w:sz w:val="16"/>
        </w:rPr>
        <w:t>B.</w:t>
        <w:t xml:space="preserve">    </w:t>
      </w:r>
      <w:r>
        <w:rPr>
          <w:sz w:val="16"/>
        </w:rPr>
        <w:t>要约与要约邀请产生的法律效果相同</w:t>
        <w:br/>
        <w:br/>
      </w:r>
      <w:r>
        <w:rPr>
          <w:sz w:val="16"/>
        </w:rPr>
        <w:t>C.</w:t>
        <w:t xml:space="preserve">    </w:t>
      </w:r>
      <w:r>
        <w:rPr>
          <w:sz w:val="16"/>
        </w:rPr>
        <w:t>要约必须是特定人所为的意思表示</w:t>
        <w:br/>
        <w:br/>
      </w:r>
      <w:r>
        <w:rPr>
          <w:sz w:val="16"/>
        </w:rPr>
        <w:t>D.</w:t>
        <w:t xml:space="preserve">    </w:t>
      </w:r>
      <w:r>
        <w:rPr>
          <w:sz w:val="16"/>
        </w:rPr>
        <w:t>要约一经对方承诺即受约束</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下列不一定属于要约邀请的是（）。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债券募集办法</w:t>
        <w:br/>
        <w:br/>
      </w:r>
      <w:r>
        <w:rPr>
          <w:sz w:val="16"/>
        </w:rPr>
        <w:t>B.</w:t>
        <w:t xml:space="preserve">    </w:t>
      </w:r>
      <w:r>
        <w:rPr>
          <w:sz w:val="16"/>
        </w:rPr>
        <w:t>价目表</w:t>
        <w:br/>
        <w:br/>
      </w:r>
      <w:r>
        <w:rPr>
          <w:sz w:val="16"/>
        </w:rPr>
        <w:t>C.</w:t>
        <w:t xml:space="preserve">    </w:t>
      </w:r>
      <w:r>
        <w:rPr>
          <w:sz w:val="16"/>
        </w:rPr>
        <w:t>基金招募说明书</w:t>
        <w:br/>
        <w:br/>
      </w:r>
      <w:r>
        <w:rPr>
          <w:sz w:val="16"/>
        </w:rPr>
        <w:t>D.</w:t>
        <w:t xml:space="preserve">    </w:t>
      </w:r>
      <w:r>
        <w:rPr>
          <w:sz w:val="16"/>
        </w:rPr>
        <w:t>商业广告和宣传</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甲知乙某日将赴北京开会，向乙表示其亦有事到北京，乙可搭便车。如果途中发生车祸使乙受伤，乙可否向甲请求损害赔偿？（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若甲乙之间存在合同关系，则乙不能向甲请求违约损害赔偿</w:t>
        <w:br/>
        <w:br/>
      </w:r>
      <w:r>
        <w:rPr>
          <w:sz w:val="16"/>
        </w:rPr>
        <w:t>B.</w:t>
        <w:t xml:space="preserve">    </w:t>
      </w:r>
      <w:r>
        <w:rPr>
          <w:sz w:val="16"/>
        </w:rPr>
        <w:t>若甲乙之间不存在合同关系，则属于好意施惠关系，不得请求违约损害赔偿</w:t>
        <w:br/>
        <w:br/>
      </w:r>
      <w:r>
        <w:rPr>
          <w:sz w:val="16"/>
        </w:rPr>
        <w:t>C.</w:t>
        <w:t xml:space="preserve">    </w:t>
      </w:r>
      <w:r>
        <w:rPr>
          <w:sz w:val="16"/>
        </w:rPr>
        <w:t>双方自动形成合同关系，乙可以向甲请求违约损害赔偿</w:t>
        <w:br/>
        <w:br/>
      </w:r>
      <w:r>
        <w:rPr>
          <w:sz w:val="16"/>
        </w:rPr>
        <w:t>D.</w:t>
        <w:t xml:space="preserve">    </w:t>
      </w:r>
      <w:r>
        <w:rPr>
          <w:sz w:val="16"/>
        </w:rPr>
        <w:t>乙受有利益无法律上原因属于不当得利，甲可向乙请求违约损害赔偿</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关于合同的成立，下列说法不正确的是（）。</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采用数据电文形式订立合同的，收件人的主营业地为合同成立的地点</w:t>
        <w:br/>
      </w:r>
      <w:r>
        <w:rPr>
          <w:sz w:val="16"/>
        </w:rPr>
        <w:t>B.</w:t>
        <w:t xml:space="preserve">    </w:t>
      </w:r>
      <w:r>
        <w:rPr>
          <w:sz w:val="16"/>
        </w:rPr>
        <w:t>通过互联网订立的合同，自付款成功时成立</w:t>
        <w:br/>
      </w:r>
      <w:r>
        <w:rPr>
          <w:sz w:val="16"/>
        </w:rPr>
        <w:t>C.</w:t>
        <w:t xml:space="preserve">    </w:t>
      </w:r>
      <w:r>
        <w:rPr>
          <w:sz w:val="16"/>
        </w:rPr>
        <w:t>原则上承诺生效时合同成立</w:t>
        <w:br/>
      </w:r>
      <w:r>
        <w:rPr>
          <w:sz w:val="16"/>
        </w:rPr>
        <w:t>D.</w:t>
        <w:t xml:space="preserve">    </w:t>
      </w:r>
      <w:r>
        <w:rPr>
          <w:sz w:val="16"/>
        </w:rPr>
        <w:t>采用合同书形式订立的合同，自签名、盖章或者按指印时成立</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下列属于要约的是（）。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甲在路边广告栏上张贴所有的房屋的出售信息：“一梯两户学区房，低价转让，联系电话18888888888”</w:t>
        <w:br/>
        <w:br/>
      </w:r>
      <w:r>
        <w:rPr>
          <w:sz w:val="16"/>
        </w:rPr>
        <w:t>B.</w:t>
        <w:t xml:space="preserve">    </w:t>
      </w:r>
      <w:r>
        <w:rPr>
          <w:sz w:val="16"/>
        </w:rPr>
        <w:t>甲向客户寄送商品价目表</w:t>
        <w:br/>
        <w:br/>
      </w:r>
      <w:r>
        <w:rPr>
          <w:sz w:val="16"/>
        </w:rPr>
        <w:t>C.</w:t>
        <w:t xml:space="preserve">    </w:t>
      </w:r>
      <w:r>
        <w:rPr>
          <w:sz w:val="16"/>
        </w:rPr>
        <w:t>甲向乙发送信息：“正在考虑，以上次商议的价格出售玉石”</w:t>
        <w:br/>
        <w:br/>
      </w:r>
      <w:r>
        <w:rPr>
          <w:sz w:val="16"/>
        </w:rPr>
        <w:t>D.</w:t>
        <w:t xml:space="preserve">    </w:t>
      </w:r>
      <w:r>
        <w:rPr>
          <w:sz w:val="16"/>
        </w:rPr>
        <w:t>学校内设置的自动售货机</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商店临街的橱窗内展示的衣服上标明“正在出售”的字样，并标有价格，为（  ）；但如果标有“样品” 的字样，则为（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要约，要约邀请</w:t>
        <w:br/>
        <w:br/>
      </w:r>
      <w:r>
        <w:rPr>
          <w:sz w:val="16"/>
        </w:rPr>
        <w:t>B.</w:t>
        <w:t xml:space="preserve">    </w:t>
      </w:r>
      <w:r>
        <w:rPr>
          <w:sz w:val="16"/>
        </w:rPr>
        <w:t>要约邀请，要约</w:t>
        <w:br/>
        <w:br/>
      </w:r>
      <w:r>
        <w:rPr>
          <w:sz w:val="16"/>
        </w:rPr>
        <w:t>C.</w:t>
        <w:t xml:space="preserve">    </w:t>
      </w:r>
      <w:r>
        <w:rPr>
          <w:sz w:val="16"/>
        </w:rPr>
        <w:t>邀约，要约</w:t>
        <w:br/>
        <w:br/>
      </w:r>
      <w:r>
        <w:rPr>
          <w:sz w:val="16"/>
        </w:rPr>
        <w:t>D.</w:t>
        <w:t xml:space="preserve">    </w:t>
      </w:r>
      <w:r>
        <w:rPr>
          <w:sz w:val="16"/>
        </w:rPr>
        <w:t>要约，邀约</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关于要约的效力，下列说法正确的是（）。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受要约人须在要约效力的存续期限内作出承诺</w:t>
        <w:br/>
        <w:br/>
      </w:r>
      <w:r>
        <w:rPr>
          <w:sz w:val="16"/>
        </w:rPr>
        <w:t>B.</w:t>
        <w:t xml:space="preserve">    </w:t>
      </w:r>
      <w:r>
        <w:rPr>
          <w:sz w:val="16"/>
        </w:rPr>
        <w:t>要约生效后，要约人可以撤回要约</w:t>
        <w:br/>
        <w:br/>
      </w:r>
      <w:r>
        <w:rPr>
          <w:sz w:val="16"/>
        </w:rPr>
        <w:t>C.</w:t>
        <w:t xml:space="preserve">    </w:t>
      </w:r>
      <w:r>
        <w:rPr>
          <w:sz w:val="16"/>
        </w:rPr>
        <w:t>要约生效后，要约人可以变更要约</w:t>
        <w:br/>
        <w:br/>
      </w:r>
      <w:r>
        <w:rPr>
          <w:sz w:val="16"/>
        </w:rPr>
        <w:t>D.</w:t>
        <w:t xml:space="preserve">    </w:t>
      </w:r>
      <w:r>
        <w:rPr>
          <w:sz w:val="16"/>
        </w:rPr>
        <w:t>要约生效后，受要约人必须作出承诺</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下列属于有效的要约的是（）。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A公司召开股东会讨论转让公司名下的一处房产给B公司，B公司的法定代表人恰巧在隔壁听到此事</w:t>
        <w:br/>
        <w:br/>
      </w:r>
      <w:r>
        <w:rPr>
          <w:sz w:val="16"/>
        </w:rPr>
        <w:t>B.</w:t>
        <w:t xml:space="preserve">    </w:t>
      </w:r>
      <w:r>
        <w:rPr>
          <w:sz w:val="16"/>
        </w:rPr>
        <w:t>A公司召开股东会作出决议，将公司名下的一处房产以不低于2000万元的价格转让给B公司，A公司某员工在与B公司的法定代表人闲聊时谈到：“我司刚作出决议，正准备将该房产转让给贵公司”</w:t>
        <w:br/>
        <w:br/>
      </w:r>
      <w:r>
        <w:rPr>
          <w:sz w:val="16"/>
        </w:rPr>
        <w:t>C.</w:t>
        <w:t xml:space="preserve">    </w:t>
      </w:r>
      <w:r>
        <w:rPr>
          <w:sz w:val="16"/>
        </w:rPr>
        <w:t>B项中，B公司的法定代表人得知后，向A公司发函：“愿以1900万元的价格购买该房产”，A公司收到该函件</w:t>
        <w:br/>
        <w:br/>
      </w:r>
      <w:r>
        <w:rPr>
          <w:sz w:val="16"/>
        </w:rPr>
        <w:t>D.</w:t>
        <w:t xml:space="preserve">    </w:t>
      </w:r>
      <w:r>
        <w:rPr>
          <w:sz w:val="16"/>
        </w:rPr>
        <w:t>C项中，A公司向B公司回函：“价格不妥，愿再与贵公司磋商”</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下列要约中，可以撤销的是（）。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甲向乙写信：“同意以上次商议好的价格交易房产，这次绝不反悔”</w:t>
        <w:br/>
        <w:br/>
      </w:r>
      <w:r>
        <w:rPr>
          <w:sz w:val="16"/>
        </w:rPr>
        <w:t>B.</w:t>
        <w:t xml:space="preserve">    </w:t>
      </w:r>
      <w:r>
        <w:rPr>
          <w:sz w:val="16"/>
        </w:rPr>
        <w:t>“95新智能手机，3000元，15日内购买均有货”</w:t>
        <w:br/>
        <w:br/>
      </w:r>
      <w:r>
        <w:rPr>
          <w:sz w:val="16"/>
        </w:rPr>
        <w:t>C.</w:t>
        <w:t xml:space="preserve">    </w:t>
      </w:r>
      <w:r>
        <w:rPr>
          <w:sz w:val="16"/>
        </w:rPr>
        <w:t>“出售青玉花樽，5万元”</w:t>
        <w:br/>
        <w:br/>
      </w:r>
      <w:r>
        <w:rPr>
          <w:sz w:val="16"/>
        </w:rPr>
        <w:t>D.</w:t>
        <w:t xml:space="preserve">    </w:t>
      </w:r>
      <w:r>
        <w:rPr>
          <w:sz w:val="16"/>
        </w:rPr>
        <w:t>甲向乙发送手机短信：“上次您要的精品绿豆10吨已经到货，天气预报明日有雨，今天白天速来取货，还是老价格”乙收到短信后立即安排货车前往</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4月18日，甲公司向乙公司发函：“出售医用外科口罩，2毛一个，量大从优，3个月内回复有效”，下列属于对该要约的承诺的是（）。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4月30日，乙公司回函：“愿以同等价格购买十万只KN95口罩”</w:t>
        <w:br/>
        <w:br/>
      </w:r>
      <w:r>
        <w:rPr>
          <w:sz w:val="16"/>
        </w:rPr>
        <w:t>B.</w:t>
        <w:t xml:space="preserve">    </w:t>
      </w:r>
      <w:r>
        <w:rPr>
          <w:sz w:val="16"/>
        </w:rPr>
        <w:t>5月17日，乙公司将2万元款项转账至甲公司账户，并回函：“已付款，请发货”</w:t>
        <w:br/>
        <w:br/>
      </w:r>
      <w:r>
        <w:rPr>
          <w:sz w:val="16"/>
        </w:rPr>
        <w:t>C.</w:t>
        <w:t xml:space="preserve">    </w:t>
      </w:r>
      <w:r>
        <w:rPr>
          <w:sz w:val="16"/>
        </w:rPr>
        <w:t>6月25日，从乙公司得知此事的丙公司回函：“接受报价”</w:t>
        <w:br/>
        <w:br/>
      </w:r>
      <w:r>
        <w:rPr>
          <w:sz w:val="16"/>
        </w:rPr>
        <w:t>D.</w:t>
        <w:t xml:space="preserve">    </w:t>
      </w:r>
      <w:r>
        <w:rPr>
          <w:sz w:val="16"/>
        </w:rPr>
        <w:t>7月20日，乙公司回函：“接受报价”</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王某与陈某采用书面形式签订一份买卖合同，双方在甲地谈妥合同的主要条款，王某于乙地在合同上签字，陈某于丙地在合同上按了手印，约定合同在丁地履行。该合同的签订地应该是（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甲地</w:t>
        <w:br/>
        <w:br/>
      </w:r>
      <w:r>
        <w:rPr>
          <w:sz w:val="16"/>
        </w:rPr>
        <w:t>B.</w:t>
        <w:t xml:space="preserve">    </w:t>
      </w:r>
      <w:r>
        <w:rPr>
          <w:sz w:val="16"/>
        </w:rPr>
        <w:t>乙地</w:t>
        <w:br/>
        <w:br/>
      </w:r>
      <w:r>
        <w:rPr>
          <w:sz w:val="16"/>
        </w:rPr>
        <w:t>C.</w:t>
        <w:t xml:space="preserve">    </w:t>
      </w:r>
      <w:r>
        <w:rPr>
          <w:sz w:val="16"/>
        </w:rPr>
        <w:t>丙地</w:t>
        <w:br/>
        <w:br/>
      </w:r>
      <w:r>
        <w:rPr>
          <w:sz w:val="16"/>
        </w:rPr>
        <w:t>D.</w:t>
        <w:t xml:space="preserve">    </w:t>
      </w:r>
      <w:r>
        <w:rPr>
          <w:sz w:val="16"/>
        </w:rPr>
        <w:t>丁地</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7月5日，甲向乙写信：“5000元购买你的全套茶具”。7月6日上午，乙向甲写信：“5000元出售我的全套茶具”。两封信均于7月6日下午到达对方。下列说法正确的是（）。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乙向甲写信属于承诺</w:t>
        <w:br/>
        <w:br/>
      </w:r>
      <w:r>
        <w:rPr>
          <w:sz w:val="16"/>
        </w:rPr>
        <w:t>B.</w:t>
        <w:t xml:space="preserve">    </w:t>
      </w:r>
      <w:r>
        <w:rPr>
          <w:sz w:val="16"/>
        </w:rPr>
        <w:t>甲、乙间的买卖合同于7月6日上午成立</w:t>
        <w:br/>
        <w:br/>
      </w:r>
      <w:r>
        <w:rPr>
          <w:sz w:val="16"/>
        </w:rPr>
        <w:t>C.</w:t>
        <w:t xml:space="preserve">    </w:t>
      </w:r>
      <w:r>
        <w:rPr>
          <w:sz w:val="16"/>
        </w:rPr>
        <w:t>甲向乙发出的要约于7月5日生效</w:t>
        <w:br/>
        <w:br/>
      </w:r>
      <w:r>
        <w:rPr>
          <w:sz w:val="16"/>
        </w:rPr>
        <w:t>D.</w:t>
        <w:t xml:space="preserve">    </w:t>
      </w:r>
      <w:r>
        <w:rPr>
          <w:sz w:val="16"/>
        </w:rPr>
        <w:t>若乙向甲写信的内容为：“6000元出售我的全套茶具”，甲、乙间的买卖合同不成立</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 xml:space="preserve">  甲、乙采用书面形式订立房屋租赁合同，该房屋位于甲地，双方在乙地就合同的主要条款达成一致，甲于丙地在合同上盖章，乙于丁地在合同上按指印，合同在丁地履行。关于该合同签订地，下列选项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甲地</w:t>
        <w:br/>
        <w:br/>
      </w:r>
      <w:r>
        <w:rPr>
          <w:sz w:val="16"/>
        </w:rPr>
        <w:t>B.</w:t>
        <w:t xml:space="preserve">    </w:t>
      </w:r>
      <w:r>
        <w:rPr>
          <w:sz w:val="16"/>
        </w:rPr>
        <w:t>乙地</w:t>
        <w:br/>
        <w:br/>
      </w:r>
      <w:r>
        <w:rPr>
          <w:sz w:val="16"/>
        </w:rPr>
        <w:t>C.</w:t>
        <w:t xml:space="preserve">    </w:t>
      </w:r>
      <w:r>
        <w:rPr>
          <w:sz w:val="16"/>
        </w:rPr>
        <w:t>丙地</w:t>
        <w:br/>
        <w:br/>
      </w:r>
      <w:r>
        <w:rPr>
          <w:sz w:val="16"/>
        </w:rPr>
        <w:t>D.</w:t>
        <w:t xml:space="preserve">    </w:t>
      </w:r>
      <w:r>
        <w:rPr>
          <w:sz w:val="16"/>
        </w:rPr>
        <w:t>丁地</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 xml:space="preserve">下列说法正确的是（）。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对疑似感染新冠肺炎病毒的脑卒中急症患者，医师可以以其未进行核酸检测为由拒绝急救处置</w:t>
        <w:br/>
        <w:br/>
      </w:r>
      <w:r>
        <w:rPr>
          <w:sz w:val="16"/>
        </w:rPr>
        <w:t>B.</w:t>
        <w:t xml:space="preserve">    </w:t>
      </w:r>
      <w:r>
        <w:rPr>
          <w:sz w:val="16"/>
        </w:rPr>
        <w:t>甲在健身房办卡，健身服务协议商约定，“客户不得退卡，否则我方将扣留所有款项”。后该健身房因资金原因服务质量大幅缩水，甲欲退卡退款，健身房不得以此为由拒绝</w:t>
        <w:br/>
        <w:br/>
      </w:r>
      <w:r>
        <w:rPr>
          <w:sz w:val="16"/>
        </w:rPr>
        <w:t>C.</w:t>
        <w:t xml:space="preserve">    </w:t>
      </w:r>
      <w:r>
        <w:rPr>
          <w:sz w:val="16"/>
        </w:rPr>
        <w:t>拍卖会上，竞买人出价的行为属于承诺，合同于出价最高者出价时成立</w:t>
        <w:br/>
        <w:br/>
      </w:r>
      <w:r>
        <w:rPr>
          <w:sz w:val="16"/>
        </w:rPr>
        <w:t>D.</w:t>
        <w:t xml:space="preserve">    </w:t>
      </w:r>
      <w:r>
        <w:rPr>
          <w:sz w:val="16"/>
        </w:rPr>
        <w:t>在招投标买卖中，招标人发布招标公告的行为属于要约</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张某和李某采用书面形式签订一份买卖合同，双方在甲地谈妥合同的主要条款，张某于乙地在合同上签名，数日后李某于丙地在合同上按指印，合同在丁地履行。该合同成立地为</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甲地</w:t>
        <w:br/>
        <w:br/>
      </w:r>
      <w:r>
        <w:rPr>
          <w:sz w:val="16"/>
        </w:rPr>
        <w:t>B.</w:t>
        <w:t xml:space="preserve">    </w:t>
      </w:r>
      <w:r>
        <w:rPr>
          <w:sz w:val="16"/>
        </w:rPr>
        <w:t>乙地</w:t>
        <w:br/>
        <w:br/>
      </w:r>
      <w:r>
        <w:rPr>
          <w:sz w:val="16"/>
        </w:rPr>
        <w:t>C.</w:t>
        <w:t xml:space="preserve">    </w:t>
      </w:r>
      <w:r>
        <w:rPr>
          <w:sz w:val="16"/>
        </w:rPr>
        <w:t>丙地</w:t>
        <w:br/>
        <w:br/>
      </w:r>
      <w:r>
        <w:rPr>
          <w:sz w:val="16"/>
        </w:rPr>
        <w:t>D.</w:t>
        <w:t xml:space="preserve">    </w:t>
      </w:r>
      <w:r>
        <w:rPr>
          <w:sz w:val="16"/>
        </w:rPr>
        <w:t>丁地</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19.</w:t>
        <w:t xml:space="preserve">    </w:t>
      </w:r>
      <w:r>
        <w:rPr>
          <w:sz w:val="24"/>
        </w:rPr>
        <w:t>关于要约生效的时间，下列说法正确的是（）。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非对话的要约的生效时点原则上采取了解主义</w:t>
        <w:br/>
        <w:br/>
      </w:r>
      <w:r>
        <w:rPr>
          <w:sz w:val="16"/>
        </w:rPr>
        <w:t>B.</w:t>
        <w:t xml:space="preserve">    </w:t>
      </w:r>
      <w:r>
        <w:rPr>
          <w:sz w:val="16"/>
        </w:rPr>
        <w:t>对话的要约的生效时点原则上采取到达主义</w:t>
        <w:br/>
        <w:br/>
      </w:r>
      <w:r>
        <w:rPr>
          <w:sz w:val="16"/>
        </w:rPr>
        <w:t>C.</w:t>
        <w:t xml:space="preserve">    </w:t>
      </w:r>
      <w:r>
        <w:rPr>
          <w:sz w:val="16"/>
        </w:rPr>
        <w:t>以非对话方式作出的采用数据电文形式的要约，相对人指定特定系统接收数据电文的，该数据电文进入该特定系统时生效</w:t>
        <w:br/>
        <w:br/>
      </w:r>
      <w:r>
        <w:rPr>
          <w:sz w:val="16"/>
        </w:rPr>
        <w:t>D.</w:t>
        <w:t xml:space="preserve">    </w:t>
      </w:r>
      <w:r>
        <w:rPr>
          <w:sz w:val="16"/>
        </w:rPr>
        <w:t>以非对话方式作出的采用数据电文形式的要约，当事人可以对要约生效的时间另行约定</w:t>
        <w:br/>
        <w:br/>
        <w:br/>
      </w:r>
      <w:r>
        <w:rPr>
          <w:sz w:val="16"/>
        </w:rPr>
        <w:t>正确答案</w:t>
      </w:r>
      <w:r>
        <w:rPr>
          <w:sz w:val="16"/>
        </w:rPr>
        <w:t>：C D</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要约的构成要件有（）。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必须是特定人所为的意思表示</w:t>
        <w:br/>
        <w:br/>
      </w:r>
      <w:r>
        <w:rPr>
          <w:sz w:val="16"/>
        </w:rPr>
        <w:t>B.</w:t>
        <w:t xml:space="preserve">    </w:t>
      </w:r>
      <w:r>
        <w:rPr>
          <w:sz w:val="16"/>
        </w:rPr>
        <w:t>具有缔约的意图并表明一经对方承诺即受约束的意旨</w:t>
        <w:br/>
        <w:br/>
      </w:r>
      <w:r>
        <w:rPr>
          <w:sz w:val="16"/>
        </w:rPr>
        <w:t>C.</w:t>
        <w:t xml:space="preserve">    </w:t>
      </w:r>
      <w:r>
        <w:rPr>
          <w:sz w:val="16"/>
        </w:rPr>
        <w:t>内容具体确定，包含合同成立的必备条款</w:t>
        <w:br/>
        <w:br/>
      </w:r>
      <w:r>
        <w:rPr>
          <w:sz w:val="16"/>
        </w:rPr>
        <w:t>D.</w:t>
        <w:t xml:space="preserve">    </w:t>
      </w:r>
      <w:r>
        <w:rPr>
          <w:sz w:val="16"/>
        </w:rPr>
        <w:t>向要约人希望与之缔约的相对人发出</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关于承诺的说法正确的是（）。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承诺是受要约人同意要约的意思表示</w:t>
        <w:br/>
        <w:br/>
      </w:r>
      <w:r>
        <w:rPr>
          <w:sz w:val="16"/>
        </w:rPr>
        <w:t>B.</w:t>
        <w:t xml:space="preserve">    </w:t>
      </w:r>
      <w:r>
        <w:rPr>
          <w:sz w:val="16"/>
        </w:rPr>
        <w:t>承诺应当以通知的方式作出；但是，根据交易习惯或者要约表明可以通过行为作出承诺的除外</w:t>
        <w:br/>
        <w:br/>
      </w:r>
      <w:r>
        <w:rPr>
          <w:sz w:val="16"/>
        </w:rPr>
        <w:t>C.</w:t>
        <w:t xml:space="preserve">    </w:t>
      </w:r>
      <w:r>
        <w:rPr>
          <w:sz w:val="16"/>
        </w:rPr>
        <w:t>承诺必须表明受要约人已经决定与要约人订立合同</w:t>
        <w:br/>
        <w:br/>
      </w:r>
      <w:r>
        <w:rPr>
          <w:sz w:val="16"/>
        </w:rPr>
        <w:t>D.</w:t>
        <w:t xml:space="preserve">    </w:t>
      </w:r>
      <w:r>
        <w:rPr>
          <w:sz w:val="16"/>
        </w:rPr>
        <w:t>沉默不能构成承诺</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采用格式条款订立合同的，提供格式条款的一方应当遵循公平原则确定当事人之间的权利和义务</w:t>
        <w:br/>
        <w:br/>
      </w:r>
      <w:r>
        <w:rPr>
          <w:sz w:val="16"/>
        </w:rPr>
        <w:t>B.</w:t>
        <w:t xml:space="preserve">    </w:t>
      </w:r>
      <w:r>
        <w:rPr>
          <w:sz w:val="16"/>
        </w:rPr>
        <w:t>格式条款和非格式条款不一致的，应当采用格式条款</w:t>
        <w:br/>
        <w:br/>
      </w:r>
      <w:r>
        <w:rPr>
          <w:sz w:val="16"/>
        </w:rPr>
        <w:t>C.</w:t>
        <w:t xml:space="preserve">    </w:t>
      </w:r>
      <w:r>
        <w:rPr>
          <w:sz w:val="16"/>
        </w:rPr>
        <w:t>提供格式条款的一方未履行提示或者说明义务的，格式条款不成为合同的内容</w:t>
        <w:br/>
        <w:br/>
      </w:r>
      <w:r>
        <w:rPr>
          <w:sz w:val="16"/>
        </w:rPr>
        <w:t>D.</w:t>
        <w:t xml:space="preserve">    </w:t>
      </w:r>
      <w:r>
        <w:rPr>
          <w:sz w:val="16"/>
        </w:rPr>
        <w:t>因故意或者重大过失造成对方财产损失的免责格式条款无效</w:t>
        <w:br/>
        <w:br/>
        <w:br/>
      </w:r>
      <w:r>
        <w:rPr>
          <w:sz w:val="16"/>
        </w:rPr>
        <w:t>正确答案</w:t>
      </w:r>
      <w:r>
        <w:rPr>
          <w:sz w:val="16"/>
        </w:rPr>
        <w:t>：B C</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甲向乙发送微信：“出售98新自用正品平板电脑一台，4000元，十天内发货”，下列哪些行为属于对该要约的实质变更（）。</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乙回复：“我！愿购买两台，是否有货”</w:t>
        <w:br/>
        <w:br/>
      </w:r>
      <w:r>
        <w:rPr>
          <w:sz w:val="16"/>
        </w:rPr>
        <w:t>B.</w:t>
        <w:t xml:space="preserve">    </w:t>
      </w:r>
      <w:r>
        <w:rPr>
          <w:sz w:val="16"/>
        </w:rPr>
        <w:t>乙回复：“现在转账给您，为我尽快安排发货”</w:t>
        <w:br/>
        <w:br/>
      </w:r>
      <w:r>
        <w:rPr>
          <w:sz w:val="16"/>
        </w:rPr>
        <w:t>C.</w:t>
        <w:t xml:space="preserve">    </w:t>
      </w:r>
      <w:r>
        <w:rPr>
          <w:sz w:val="16"/>
        </w:rPr>
        <w:t>乙回复：“今天内发货，我马上购买”</w:t>
        <w:br/>
        <w:br/>
      </w:r>
      <w:r>
        <w:rPr>
          <w:sz w:val="16"/>
        </w:rPr>
        <w:t>D.</w:t>
        <w:t xml:space="preserve">    </w:t>
      </w:r>
      <w:r>
        <w:rPr>
          <w:sz w:val="16"/>
        </w:rPr>
        <w:t>乙回复：“若假一赔十，我愿购买”</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比较典型的竞争缔约包括（）。</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悬赏广告</w:t>
        <w:br/>
        <w:br/>
      </w:r>
      <w:r>
        <w:rPr>
          <w:sz w:val="16"/>
        </w:rPr>
        <w:t>B.</w:t>
        <w:t xml:space="preserve">    </w:t>
      </w:r>
      <w:r>
        <w:rPr>
          <w:sz w:val="16"/>
        </w:rPr>
        <w:t>招标投标</w:t>
        <w:br/>
        <w:br/>
      </w:r>
      <w:r>
        <w:rPr>
          <w:sz w:val="16"/>
        </w:rPr>
        <w:t>C.</w:t>
        <w:t xml:space="preserve">    </w:t>
      </w:r>
      <w:r>
        <w:rPr>
          <w:sz w:val="16"/>
        </w:rPr>
        <w:t>拍卖</w:t>
        <w:br/>
        <w:br/>
      </w:r>
      <w:r>
        <w:rPr>
          <w:sz w:val="16"/>
        </w:rPr>
        <w:t>D.</w:t>
        <w:t xml:space="preserve">    </w:t>
      </w:r>
      <w:r>
        <w:rPr>
          <w:sz w:val="16"/>
        </w:rPr>
        <w:t>债券募集</w:t>
        <w:br/>
        <w:br/>
        <w:br/>
      </w:r>
      <w:r>
        <w:rPr>
          <w:sz w:val="16"/>
        </w:rPr>
        <w:t>正确答案</w:t>
      </w:r>
      <w:r>
        <w:rPr>
          <w:sz w:val="16"/>
        </w:rPr>
        <w:t>：B C</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A公司向包括B公司在内的十余家厂商发出关于某项目的招标书。B公司在接到招标书后向A公司发出了投标书。A公司经过决标，确定B公司中标，并向其发出中标通知书。则下列各项正确的是（）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A发出招标书的行为在性质上属于要约</w:t>
        <w:br/>
        <w:br/>
      </w:r>
      <w:r>
        <w:rPr>
          <w:sz w:val="16"/>
        </w:rPr>
        <w:t>B.</w:t>
        <w:t xml:space="preserve">    </w:t>
      </w:r>
      <w:r>
        <w:rPr>
          <w:sz w:val="16"/>
        </w:rPr>
        <w:t>A发出招标书的行为为要约邀请</w:t>
        <w:br/>
        <w:br/>
      </w:r>
      <w:r>
        <w:rPr>
          <w:sz w:val="16"/>
        </w:rPr>
        <w:t>C.</w:t>
        <w:t xml:space="preserve">    </w:t>
      </w:r>
      <w:r>
        <w:rPr>
          <w:sz w:val="16"/>
        </w:rPr>
        <w:t>B发出投标书的行为为新要约</w:t>
        <w:br/>
        <w:br/>
      </w:r>
      <w:r>
        <w:rPr>
          <w:sz w:val="16"/>
        </w:rPr>
        <w:t>D.</w:t>
        <w:t xml:space="preserve">    </w:t>
      </w:r>
      <w:r>
        <w:rPr>
          <w:sz w:val="16"/>
        </w:rPr>
        <w:t>A发出中标通知书的行为为承诺</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甲某去超市购物，将皮包存放在超市的存包处，后发现皮包丢失。已知存包处有醒目的《存包须知》，内容为：“寄存物丢失，概不负责”，下列说法正确的是（）。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该须知属于格式条款</w:t>
        <w:br/>
        <w:br/>
      </w:r>
      <w:r>
        <w:rPr>
          <w:sz w:val="16"/>
        </w:rPr>
        <w:t>B.</w:t>
        <w:t xml:space="preserve">    </w:t>
      </w:r>
      <w:r>
        <w:rPr>
          <w:sz w:val="16"/>
        </w:rPr>
        <w:t>该须知并未订入合同</w:t>
        <w:br/>
        <w:br/>
      </w:r>
      <w:r>
        <w:rPr>
          <w:sz w:val="16"/>
        </w:rPr>
        <w:t>C.</w:t>
        <w:t xml:space="preserve">    </w:t>
      </w:r>
      <w:r>
        <w:rPr>
          <w:sz w:val="16"/>
        </w:rPr>
        <w:t>该须知为合同的一部分，但无效</w:t>
        <w:br/>
        <w:br/>
      </w:r>
      <w:r>
        <w:rPr>
          <w:sz w:val="16"/>
        </w:rPr>
        <w:t>D.</w:t>
        <w:t xml:space="preserve">    </w:t>
      </w:r>
      <w:r>
        <w:rPr>
          <w:sz w:val="16"/>
        </w:rPr>
        <w:t>该须知为合同的一部分，有效</w:t>
        <w:br/>
        <w:br/>
        <w:br/>
      </w:r>
      <w:r>
        <w:rPr>
          <w:sz w:val="16"/>
        </w:rPr>
        <w:t>正确答案</w:t>
      </w:r>
      <w:r>
        <w:rPr>
          <w:sz w:val="16"/>
        </w:rPr>
        <w:t>：A C</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甲公司给乙公司发出通知，“欲购钢铁数量1800吨，单价2980元，合同订立后三个月装船，不可撤销即期信用证付款。请电复。”乙公司回复，“接受你方发盘，在订立合同后请立即装船。”下列说法正确的是（）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甲公司的通知是要约</w:t>
        <w:br/>
        <w:br/>
      </w:r>
      <w:r>
        <w:rPr>
          <w:sz w:val="16"/>
        </w:rPr>
        <w:t>B.</w:t>
        <w:t xml:space="preserve">    </w:t>
      </w:r>
      <w:r>
        <w:rPr>
          <w:sz w:val="16"/>
        </w:rPr>
        <w:t>甲公司的通知是要约邀请</w:t>
        <w:br/>
        <w:br/>
      </w:r>
      <w:r>
        <w:rPr>
          <w:sz w:val="16"/>
        </w:rPr>
        <w:t>C.</w:t>
        <w:t xml:space="preserve">    </w:t>
      </w:r>
      <w:r>
        <w:rPr>
          <w:sz w:val="16"/>
        </w:rPr>
        <w:t>乙公司的答复构成新要约</w:t>
        <w:br/>
        <w:br/>
      </w:r>
      <w:r>
        <w:rPr>
          <w:sz w:val="16"/>
        </w:rPr>
        <w:t>D.</w:t>
        <w:t xml:space="preserve">    </w:t>
      </w:r>
      <w:r>
        <w:rPr>
          <w:sz w:val="16"/>
        </w:rPr>
        <w:t>乙公司的答复构成承诺</w:t>
        <w:br/>
        <w:br/>
        <w:br/>
      </w:r>
      <w:r>
        <w:rPr>
          <w:sz w:val="16"/>
        </w:rPr>
        <w:t>正确答案</w:t>
      </w:r>
      <w:r>
        <w:rPr>
          <w:sz w:val="16"/>
        </w:rPr>
        <w:t>：A C</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意思实现的构成要件包括（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承诺不需要通知</w:t>
        <w:br/>
        <w:br/>
      </w:r>
      <w:r>
        <w:rPr>
          <w:sz w:val="16"/>
        </w:rPr>
        <w:t>B.</w:t>
        <w:t xml:space="preserve">    </w:t>
      </w:r>
      <w:r>
        <w:rPr>
          <w:sz w:val="16"/>
        </w:rPr>
        <w:t>受要约人作出有可认为承诺意思的行为</w:t>
        <w:br/>
        <w:br/>
      </w:r>
      <w:r>
        <w:rPr>
          <w:sz w:val="16"/>
        </w:rPr>
        <w:t>C.</w:t>
        <w:t xml:space="preserve">    </w:t>
      </w:r>
      <w:r>
        <w:rPr>
          <w:sz w:val="16"/>
        </w:rPr>
        <w:t>承诺需要通知</w:t>
        <w:br/>
        <w:br/>
      </w:r>
      <w:r>
        <w:rPr>
          <w:sz w:val="16"/>
        </w:rPr>
        <w:t>D.</w:t>
        <w:t xml:space="preserve">    </w:t>
      </w:r>
      <w:r>
        <w:rPr>
          <w:sz w:val="16"/>
        </w:rPr>
        <w:t>受要约人作出意思表示</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下列情形属于因意思实现而成立合同的有（）。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房客取出宾馆房间内陈列的饮料或食品（标注有价格），最后统一结算</w:t>
        <w:br/>
        <w:br/>
      </w:r>
      <w:r>
        <w:rPr>
          <w:sz w:val="16"/>
        </w:rPr>
        <w:t>B.</w:t>
        <w:t xml:space="preserve">    </w:t>
      </w:r>
      <w:r>
        <w:rPr>
          <w:sz w:val="16"/>
        </w:rPr>
        <w:t>甲向酒店工作人员乙预订酒席，乙未回复而直接为甲预留包间（双方素有此类往来）</w:t>
        <w:br/>
        <w:br/>
      </w:r>
      <w:r>
        <w:rPr>
          <w:sz w:val="16"/>
        </w:rPr>
        <w:t>C.</w:t>
        <w:t xml:space="preserve">    </w:t>
      </w:r>
      <w:r>
        <w:rPr>
          <w:sz w:val="16"/>
        </w:rPr>
        <w:t>甲留字条给乙，让乙为其临摹一幅《千里江山图》，表示一个月后来取画，乙照做</w:t>
        <w:br/>
        <w:br/>
      </w:r>
      <w:r>
        <w:rPr>
          <w:sz w:val="16"/>
        </w:rPr>
        <w:t>D.</w:t>
        <w:t xml:space="preserve">    </w:t>
      </w:r>
      <w:r>
        <w:rPr>
          <w:sz w:val="16"/>
        </w:rPr>
        <w:t>甲向乙发送信息：“愿以50000元价格购买您的玉石，同意请先回复，以便我准备好货款后上门取货”乙收到后欣喜若狂，当日直接将玉石送到甲的住处</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水果经销商甲向果农乙购买一批香蕉，双方磋商多次，甲始终认为果农乙要价偏高，于是暗中指使经水果销商丙假意以高于甲给出的价格与乙进行磋商，令乙相信丙会购买乙的香蕉。数日后，丙表示找到更便宜的卖家，遂中止与乙的磋商。而此时乙的香蕉即将错过赏味期，再不卖出将有滞销风险。甲重新找到乙，以预期的价格买到该批香蕉。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甲不应对乙承担缔约过失责任</w:t>
        <w:br/>
        <w:br/>
      </w:r>
      <w:r>
        <w:rPr>
          <w:sz w:val="16"/>
        </w:rPr>
        <w:t>B.</w:t>
        <w:t xml:space="preserve">    </w:t>
      </w:r>
      <w:r>
        <w:rPr>
          <w:sz w:val="16"/>
        </w:rPr>
        <w:t>丙应对乙承担缔约过失责任</w:t>
        <w:br/>
        <w:br/>
      </w:r>
      <w:r>
        <w:rPr>
          <w:sz w:val="16"/>
        </w:rPr>
        <w:t>C.</w:t>
        <w:t xml:space="preserve">    </w:t>
      </w:r>
      <w:r>
        <w:rPr>
          <w:sz w:val="16"/>
        </w:rPr>
        <w:t>甲、丙均应对乙承担缔约过失责任</w:t>
        <w:br/>
        <w:br/>
      </w:r>
      <w:r>
        <w:rPr>
          <w:sz w:val="16"/>
        </w:rPr>
        <w:t>D.</w:t>
        <w:t xml:space="preserve">    </w:t>
      </w:r>
      <w:r>
        <w:rPr>
          <w:sz w:val="16"/>
        </w:rPr>
        <w:t>甲与乙之间的合同成立显失公平</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31.</w:t>
        <w:t xml:space="preserve">    </w:t>
      </w:r>
      <w:r>
        <w:rPr>
          <w:sz w:val="24"/>
        </w:rPr>
        <w:t>根据《民法典》规定，有下列情形（      ）的，要约失效：</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要约被拒绝</w:t>
        <w:br/>
        <w:br/>
      </w:r>
      <w:r>
        <w:rPr>
          <w:sz w:val="16"/>
        </w:rPr>
        <w:t>B.</w:t>
        <w:t xml:space="preserve">    </w:t>
      </w:r>
      <w:r>
        <w:rPr>
          <w:sz w:val="16"/>
        </w:rPr>
        <w:t>要约被依法撤销</w:t>
        <w:br/>
        <w:br/>
      </w:r>
      <w:r>
        <w:rPr>
          <w:sz w:val="16"/>
        </w:rPr>
        <w:t>C.</w:t>
        <w:t xml:space="preserve">    </w:t>
      </w:r>
      <w:r>
        <w:rPr>
          <w:sz w:val="16"/>
        </w:rPr>
        <w:t>承诺期限届满，受要约人未作出承诺</w:t>
        <w:br/>
        <w:br/>
      </w:r>
      <w:r>
        <w:rPr>
          <w:sz w:val="16"/>
        </w:rPr>
        <w:t>D.</w:t>
        <w:t xml:space="preserve">    </w:t>
      </w:r>
      <w:r>
        <w:rPr>
          <w:sz w:val="16"/>
        </w:rPr>
        <w:t>受要约人对要约的内容作出实质性变更</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32.</w:t>
        <w:t xml:space="preserve">    </w:t>
      </w:r>
      <w:r>
        <w:rPr>
          <w:sz w:val="24"/>
        </w:rPr>
        <w:t>2022年6月1日，李某与某外语培训机构签订教育服务协议，约定：“本机构为学员提供研究生入学考试英语科目教育培训服务，培训期限为从签订合同之日起至考试止；培训费为2万元，一次性结清；若学员因个人原因提前终止服务，机构概不退款；本机构承诺，为学员提供最优质的培训服务，凡是接受完整培训服务后的学员，研究生入学考试英语科目的成绩能达到国家线，否则全额退款。”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该协议因含有格式条款而无效</w:t>
        <w:br/>
        <w:br/>
      </w:r>
      <w:r>
        <w:rPr>
          <w:sz w:val="16"/>
        </w:rPr>
        <w:t>B.</w:t>
        <w:t xml:space="preserve">    </w:t>
      </w:r>
      <w:r>
        <w:rPr>
          <w:sz w:val="16"/>
        </w:rPr>
        <w:t>若李某接受服务一个月后，感觉教学质量未达到预期，可以自行终止服务无须承担违约责任</w:t>
        <w:br/>
      </w:r>
      <w:r>
        <w:rPr>
          <w:sz w:val="16"/>
        </w:rPr>
        <w:t xml:space="preserve"> </w:t>
        <w:br/>
        <w:br/>
      </w:r>
      <w:r>
        <w:rPr>
          <w:sz w:val="16"/>
        </w:rPr>
        <w:t>C.</w:t>
        <w:t xml:space="preserve">    </w:t>
      </w:r>
      <w:r>
        <w:rPr>
          <w:sz w:val="16"/>
        </w:rPr>
        <w:t>该机构的承诺属于无效的格式条款</w:t>
        <w:br/>
        <w:br/>
      </w:r>
      <w:r>
        <w:rPr>
          <w:sz w:val="16"/>
        </w:rPr>
        <w:t>D.</w:t>
        <w:t xml:space="preserve">    </w:t>
      </w:r>
      <w:r>
        <w:rPr>
          <w:sz w:val="16"/>
        </w:rPr>
        <w:t>由于该承诺显失公平，若甲最终考试成绩未能达到国家线，该机构无需按照承诺全额退款</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下列有关合同成立的说法中，不正确的是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甲有苹果电脑一台，对17岁的乙发出出售的要约，限其1周内答复。乙拒绝，但其父第二日知悉后，认为物美价廉，遂为承诺。甲乙之间的买卖合同不能成立。</w:t>
        <w:br/>
        <w:br/>
      </w:r>
      <w:r>
        <w:rPr>
          <w:sz w:val="16"/>
        </w:rPr>
        <w:t>B.</w:t>
        <w:t xml:space="preserve">    </w:t>
      </w:r>
      <w:r>
        <w:rPr>
          <w:sz w:val="16"/>
        </w:rPr>
        <w:t>甲向乙发出出售货物的要约：“有A型大米100吨，单价1200元；有B型大米200吨，单价1000元。”乙回函表示愿意购买全部B型大米。该案中，B型大米的买卖合同成立。</w:t>
        <w:br/>
        <w:br/>
      </w:r>
      <w:r>
        <w:rPr>
          <w:sz w:val="16"/>
        </w:rPr>
        <w:t>C.</w:t>
        <w:t xml:space="preserve">    </w:t>
      </w:r>
      <w:r>
        <w:rPr>
          <w:sz w:val="16"/>
        </w:rPr>
        <w:t>甲向乙提出要约，乙不同意，乙的弟弟丙表示接受要约条件，则甲与丙之间的合同成立。</w:t>
        <w:br/>
        <w:br/>
      </w:r>
      <w:r>
        <w:rPr>
          <w:sz w:val="16"/>
        </w:rPr>
        <w:t>D.</w:t>
        <w:t xml:space="preserve">    </w:t>
      </w:r>
      <w:r>
        <w:rPr>
          <w:sz w:val="16"/>
        </w:rPr>
        <w:t>甲3月1日寄信，3月3日下午信到达乙。甲3月2日以挂号信表示撤回，邮递员3月3日上午送达时，因乙外出，遂留下领取通知书。乙于3月3日下午发出承诺信函，并于3月5日前往邮局取信，才知道甲撤回要约的事情，并立即发出迟到的通知。该案中，买卖合同已成立。</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t xml:space="preserve">    </w:t>
      </w:r>
      <w:r>
        <w:rPr>
          <w:sz w:val="24"/>
        </w:rPr>
        <w:t>三、案例分析题（多选）</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35.</w:t>
        <w:t xml:space="preserve">    </w:t>
      </w:r>
      <w:r>
        <w:rPr>
          <w:sz w:val="24"/>
        </w:rPr>
        <w:t>甲于9月12日向乙写信：“愿以18000元的价格，购买你手中的那块巴林鸡血石，收到后5日内答复，逾期作废。”该信件于9月15日到达乙处。后甲听闻昌化鸡血石品相更好，9月18日向乙又修书一封：“巴林鸡血石我不要了，不知你手中是否有昌化精品鸡血石，愿详谈价格事宜”，该信件于9月21日到达乙处。9月19日甲收到乙的回信：“抱歉，您要的那块巴林鸡血石已经售出，为表歉意，愿以同等价格，卖给您一块巴林鸡血石和一块昌化鸡血石”。同日，甲向乙回信：“正在考虑接受你的提议”，该信件于9月23日到达乙处。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甲9月12日发出的要约于9月21日失效</w:t>
        <w:br/>
        <w:br/>
      </w:r>
      <w:r>
        <w:rPr>
          <w:sz w:val="16"/>
        </w:rPr>
        <w:t>B.</w:t>
        <w:t xml:space="preserve">    </w:t>
      </w:r>
      <w:r>
        <w:rPr>
          <w:sz w:val="16"/>
        </w:rPr>
        <w:t>甲9月12日发出的要约于9月19日失效</w:t>
        <w:br/>
        <w:br/>
      </w:r>
      <w:r>
        <w:rPr>
          <w:sz w:val="16"/>
        </w:rPr>
        <w:t>C.</w:t>
        <w:t xml:space="preserve">    </w:t>
      </w:r>
      <w:r>
        <w:rPr>
          <w:sz w:val="16"/>
        </w:rPr>
        <w:t>甲9月18日发出的信件属于要约</w:t>
        <w:br/>
        <w:br/>
      </w:r>
      <w:r>
        <w:rPr>
          <w:sz w:val="16"/>
        </w:rPr>
        <w:t>D.</w:t>
        <w:t xml:space="preserve">    </w:t>
      </w:r>
      <w:r>
        <w:rPr>
          <w:sz w:val="16"/>
        </w:rPr>
        <w:t>甲9月19日收到的乙的回信属于要约邀请</w:t>
        <w:br/>
        <w:br/>
      </w:r>
      <w:r>
        <w:rPr>
          <w:sz w:val="16"/>
        </w:rPr>
        <w:t>E.</w:t>
        <w:t xml:space="preserve">    </w:t>
      </w:r>
      <w:r>
        <w:rPr>
          <w:sz w:val="16"/>
        </w:rPr>
        <w:t>买卖合同最终并未成立</w:t>
        <w:br/>
        <w:br/>
        <w:br/>
      </w:r>
      <w:r>
        <w:rPr>
          <w:sz w:val="16"/>
        </w:rPr>
        <w:t>正确答案</w:t>
      </w:r>
      <w:r>
        <w:rPr>
          <w:sz w:val="16"/>
        </w:rPr>
        <w:t>：B E</w:t>
        <w:br/>
      </w:r>
      <w:r>
        <w:rPr>
          <w:sz w:val="16"/>
        </w:rPr>
        <w:t>答案解释</w:t>
      </w:r>
      <w:r>
        <w:rPr>
          <w:sz w:val="16"/>
        </w:rPr>
        <w:t>：暂无</w:t>
      </w:r>
    </w:p>
    <w:p>
      <w:pPr>
        <w:spacing w:line="240" w:lineRule="auto" w:before="400" w:after="0"/>
        <w:jc w:val="left"/>
      </w:pPr>
      <w:r/>
      <w:r>
        <w:rPr>
          <w:sz w:val="24"/>
        </w:rPr>
      </w:r>
      <w:r>
        <w:rPr>
          <w:sz w:val="24"/>
        </w:rPr>
        <w:t>36.</w:t>
        <w:t xml:space="preserve">    </w:t>
      </w:r>
      <w:r>
        <w:rPr>
          <w:sz w:val="24"/>
        </w:rPr>
        <w:t>甲公司6月3日向乙公司发函：“出售500公斤特级茶叶，600元一公斤，付款后10日内发货”，后甲公司感觉价格过高，担心乙公司不会接受，旋即向乙公司发送第二封函件：“上一封函件作废”，6月4日两封函件同时到达乙公司处。由于工作人员失误，乙公司董事长只看到了第一封函件。6月7日乙公司向甲公司回函：“愿以600元一公斤的价格购买500公斤特级茶叶，但需要3日内发货。”6月8日甲公司收到乙公司函件后即安排发货并回函：“已经捡货，请尽快结清货款”。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由于乙公司董事长没有实际查看第二封函件，甲公司6月3日发出的要约于6月4日生效</w:t>
        <w:br/>
        <w:br/>
      </w:r>
      <w:r>
        <w:rPr>
          <w:sz w:val="16"/>
        </w:rPr>
        <w:t>B.</w:t>
        <w:t xml:space="preserve">    </w:t>
      </w:r>
      <w:r>
        <w:rPr>
          <w:sz w:val="16"/>
        </w:rPr>
        <w:t>由于第二封函件已经到达乙公司，甲公司6月3日发出的要约于6月4日被撤销</w:t>
        <w:br/>
        <w:br/>
      </w:r>
      <w:r>
        <w:rPr>
          <w:sz w:val="16"/>
        </w:rPr>
        <w:t>C.</w:t>
        <w:t xml:space="preserve">    </w:t>
      </w:r>
      <w:r>
        <w:rPr>
          <w:sz w:val="16"/>
        </w:rPr>
        <w:t>乙公司6月7日的回函属于对先前要约的实质性变更，因此甲公司6月3日发出的要约失效</w:t>
        <w:br/>
        <w:br/>
      </w:r>
      <w:r>
        <w:rPr>
          <w:sz w:val="16"/>
        </w:rPr>
        <w:t>D.</w:t>
        <w:t xml:space="preserve">    </w:t>
      </w:r>
      <w:r>
        <w:rPr>
          <w:sz w:val="16"/>
        </w:rPr>
        <w:t>甲公司6月8日的行为属于承诺</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37.</w:t>
        <w:t xml:space="preserve">    </w:t>
      </w:r>
      <w:r>
        <w:rPr>
          <w:sz w:val="24"/>
        </w:rPr>
        <w:t>2020年11月23日，付某从原公司单位离职。2021年1月7日，付某收到A公司法定代表人陈某的邀请，去公司面谈工作有关事宜。在面谈中，付某与陈某面谈时初步商定的合同期限为三年，试用期三个月，试用期工资24000元，转正后30000元，还有年终奖，2021年1月11日（周一）到公司正式签劳动合同。2021年1月8日付某接到A公司的通知，称其与公司业务不匹配，希望其再找其他工作。付某遂将A公司诉至法院，要求A公司承担缔约过失损害赔偿责任24000元。庭审中，付某提供证据证明在2021年1月7日A公司同意其入职后，他便在2021年1月8日上午拒绝了其他公司的面试。请问本案中，A公司应否承担缔约过失责任？(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A公司应承担缔约过失责任。虽然双方未签订正式劳动合同，但A公司因其公司内部要求变化而反悔录用应聘者的行为有违诚实信用原则，给应聘者造成时间、交通成本损失，应承担相应的缔约过失责任。</w:t>
        <w:br/>
        <w:br/>
      </w:r>
      <w:r>
        <w:rPr>
          <w:sz w:val="16"/>
        </w:rPr>
        <w:t>B.</w:t>
        <w:t xml:space="preserve">    </w:t>
      </w:r>
      <w:r>
        <w:rPr>
          <w:sz w:val="16"/>
        </w:rPr>
        <w:t>A公司应承担缔约过失责任。双方已通过口头形式签订了劳动合同，A公司因其公司内部要求变化而反悔录用应聘者的行为有违诚实信用原则，给应聘者造成时间、交通成本损失，应承担相应的缔约过失责任。</w:t>
        <w:br/>
        <w:br/>
      </w:r>
      <w:r>
        <w:rPr>
          <w:sz w:val="16"/>
        </w:rPr>
        <w:t>C.</w:t>
        <w:t xml:space="preserve">    </w:t>
      </w:r>
      <w:r>
        <w:rPr>
          <w:sz w:val="16"/>
        </w:rPr>
        <w:t>双方并未建立劳动关系, A公司无责任。</w:t>
        <w:br/>
        <w:br/>
      </w:r>
      <w:r>
        <w:rPr>
          <w:sz w:val="16"/>
        </w:rPr>
        <w:t>D.</w:t>
        <w:t xml:space="preserve">    </w:t>
      </w:r>
      <w:r>
        <w:rPr>
          <w:sz w:val="16"/>
        </w:rPr>
        <w:t>A公司不应承担缔约过失责任。双方未签订正式劳动合同，付某也未遭受法律意义上的损失。</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38.</w:t>
        <w:t xml:space="preserve">    </w:t>
      </w:r>
      <w:r>
        <w:rPr>
          <w:sz w:val="24"/>
        </w:rPr>
        <w:t>2013年10月，原告A公司（购买方）与案外人B公司（卖方）、被告C公司（承租方）签订《三方买卖合同》和《融资租赁合同》，约定：原告按照C公司的需求向B公司订购自动化养殖设备，并与C公司订立租赁合同，以该养殖设备作为原告与C公司间的租赁物，养殖设备由B公司直接交付C公司，由C公司进行验收，购买总价款为202万元。本合同签订后，C公司应先给付原告40.4万元作为租赁首付款，视为被告已经履行了租赁保证金支付义务。租赁期限为30个月，除租赁保证金外，每1个月支付一次租金。2013年12月5日，B公司向C公司交货，C公司遂向原告出具《验收证明书》，确认其已经对上述合同中的租赁设备接收和验收完毕。2014年1月2日，原告向被告C公司发出催告函，要求支付租金。2014年3月28日，三方对解约有关事宜进行了沟通协商，原告向被告寄出一份《协议书》，就原告、被告C公司和B公司之间解约相关事宜作出具体约定，原告在该《协议书》上盖章，并载明本协议在原告收到141.4万元及37246.95元款项后生效。2014年4月30日，原告向被告C公司发出《函》，认为对于原告发出的上述《协议书》，由于被告未在合理期限内回复，故原告决定撤销《协议书》，要求被告仍应按照《融资租赁合同》的约定履行合同义务，及时支付拖欠的租金及延迟利息、罚息。后被告未按要求支付。原告遂诉至法院，请求判令被告C公司向原告支付剩余全部租金、延迟利息、罚息。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原告和被告之间的《融资租赁合同》已经解除</w:t>
        <w:br/>
        <w:br/>
      </w:r>
      <w:r>
        <w:rPr>
          <w:sz w:val="16"/>
        </w:rPr>
        <w:t>B.</w:t>
        <w:t xml:space="preserve">    </w:t>
      </w:r>
      <w:r>
        <w:rPr>
          <w:sz w:val="16"/>
        </w:rPr>
        <w:t>《协议书》的性质属于要约</w:t>
        <w:br/>
        <w:br/>
      </w:r>
      <w:r>
        <w:rPr>
          <w:sz w:val="16"/>
        </w:rPr>
        <w:t>C.</w:t>
        <w:t xml:space="preserve">    </w:t>
      </w:r>
      <w:r>
        <w:rPr>
          <w:sz w:val="16"/>
        </w:rPr>
        <w:t>《协议书》不可撤销</w:t>
        <w:br/>
        <w:br/>
      </w:r>
      <w:r>
        <w:rPr>
          <w:sz w:val="16"/>
        </w:rPr>
        <w:t>D.</w:t>
        <w:t xml:space="preserve">    </w:t>
      </w:r>
      <w:r>
        <w:rPr>
          <w:sz w:val="16"/>
        </w:rPr>
        <w:t>若4月20日被告C公司向原告支付141.4万元及37246.95元款项，则属于对《协议书》的承诺</w:t>
        <w:br/>
        <w:br/>
        <w:br/>
      </w:r>
      <w:r>
        <w:rPr>
          <w:sz w:val="16"/>
        </w:rPr>
        <w:t>正确答案</w:t>
      </w:r>
      <w:r>
        <w:rPr>
          <w:sz w:val="16"/>
        </w:rPr>
        <w:t>：A C</w:t>
        <w:br/>
      </w:r>
      <w:r>
        <w:rPr>
          <w:sz w:val="16"/>
        </w:rPr>
        <w:t>答案解释</w:t>
      </w:r>
      <w:r>
        <w:rPr>
          <w:sz w:val="16"/>
        </w:rPr>
        <w:t>：暂无</w:t>
      </w:r>
    </w:p>
    <w:p>
      <w:pPr>
        <w:spacing w:line="240" w:lineRule="auto" w:before="400" w:after="0"/>
        <w:jc w:val="left"/>
      </w:pPr>
      <w:r/>
      <w:r>
        <w:rPr>
          <w:sz w:val="24"/>
        </w:rPr>
      </w:r>
      <w:r>
        <w:rPr>
          <w:sz w:val="24"/>
        </w:rPr>
        <w:t>39.</w:t>
        <w:t xml:space="preserve">    </w:t>
      </w:r>
      <w:r>
        <w:rPr>
          <w:sz w:val="24"/>
        </w:rPr>
        <w:t>甲房产开发公司在交给购房人张某的某小区平面图和项目说明书中都标明有一个健身馆。张某看中小区健身方便，决定购买一套商品房并与甲公司签订了购房合同。张某收房时发现小区没有健身馆。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甲公司构成根本违约，张某有权退房</w:t>
        <w:br/>
        <w:br/>
      </w:r>
      <w:r>
        <w:rPr>
          <w:sz w:val="16"/>
        </w:rPr>
        <w:t>B.</w:t>
        <w:t xml:space="preserve">    </w:t>
      </w:r>
      <w:r>
        <w:rPr>
          <w:sz w:val="16"/>
        </w:rPr>
        <w:t>张某有权请求甲公司承担缔约过失责任</w:t>
        <w:br/>
        <w:br/>
      </w:r>
      <w:r>
        <w:rPr>
          <w:sz w:val="16"/>
        </w:rPr>
        <w:t>C.</w:t>
        <w:t xml:space="preserve">    </w:t>
      </w:r>
      <w:r>
        <w:rPr>
          <w:sz w:val="16"/>
        </w:rPr>
        <w:t>张某与甲公司之间法律关系适用消费者权益保护法调整</w:t>
        <w:br/>
        <w:br/>
      </w:r>
      <w:r>
        <w:rPr>
          <w:sz w:val="16"/>
        </w:rPr>
        <w:t>D.</w:t>
        <w:t xml:space="preserve">    </w:t>
      </w:r>
      <w:r>
        <w:rPr>
          <w:sz w:val="16"/>
        </w:rPr>
        <w:t>张某在退房和要求甲公司承担违约责任之间只能选择一种</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40.</w:t>
        <w:t xml:space="preserve">    </w:t>
      </w:r>
      <w:r>
        <w:rPr>
          <w:sz w:val="24"/>
        </w:rPr>
        <w:t>甲公司通过电视发布广告，称其有100辆某型号汽车，每辆价格15万元，广告有效期10天。乙公司于该则广告发布后第5天自带汇票去甲公司买车，但此时车已全部售完，无货可供。下列选项错误的是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甲构成违约</w:t>
        <w:br/>
        <w:br/>
      </w:r>
      <w:r>
        <w:rPr>
          <w:sz w:val="16"/>
        </w:rPr>
        <w:t>B.</w:t>
        <w:t xml:space="preserve">    </w:t>
      </w:r>
      <w:r>
        <w:rPr>
          <w:sz w:val="16"/>
        </w:rPr>
        <w:t>甲应承担缔约过失责任</w:t>
        <w:br/>
        <w:br/>
      </w:r>
      <w:r>
        <w:rPr>
          <w:sz w:val="16"/>
        </w:rPr>
        <w:t>C.</w:t>
        <w:t xml:space="preserve">    </w:t>
      </w:r>
      <w:r>
        <w:rPr>
          <w:sz w:val="16"/>
        </w:rPr>
        <w:t>甲应承担侵权责任</w:t>
        <w:br/>
        <w:br/>
      </w:r>
      <w:r>
        <w:rPr>
          <w:sz w:val="16"/>
        </w:rPr>
        <w:t>D.</w:t>
        <w:t xml:space="preserve">    </w:t>
      </w:r>
      <w:r>
        <w:rPr>
          <w:sz w:val="16"/>
        </w:rPr>
        <w:t>甲不应承担民事责任</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41.</w:t>
        <w:t xml:space="preserve">    </w:t>
      </w:r>
      <w:r>
        <w:rPr>
          <w:sz w:val="24"/>
        </w:rPr>
        <w:t>甲与同学打赌，故意将一台旧电脑遗留在某出租车上，看是否有人送还。与此同时，甲通过电台广播悬赏，称捡到电脑并归还者，付给奖金500元。该出租车司机乙很快将该电脑送回，乙主张奖金时遭拒。下列表述错误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甲的悬赏属于要约邀请</w:t>
        <w:br/>
        <w:br/>
      </w:r>
      <w:r>
        <w:rPr>
          <w:sz w:val="16"/>
        </w:rPr>
        <w:t>B.</w:t>
        <w:t xml:space="preserve">    </w:t>
      </w:r>
      <w:r>
        <w:rPr>
          <w:sz w:val="16"/>
        </w:rPr>
        <w:t>甲的悬赏属于单方法律行为</w:t>
        <w:br/>
        <w:br/>
      </w:r>
      <w:r>
        <w:rPr>
          <w:sz w:val="16"/>
        </w:rPr>
        <w:t>C.</w:t>
        <w:t xml:space="preserve">    </w:t>
      </w:r>
      <w:r>
        <w:rPr>
          <w:sz w:val="16"/>
        </w:rPr>
        <w:t>乙归还电脑的行为是承诺</w:t>
        <w:br/>
        <w:br/>
      </w:r>
      <w:r>
        <w:rPr>
          <w:sz w:val="16"/>
        </w:rPr>
        <w:t>D.</w:t>
        <w:t xml:space="preserve">    </w:t>
      </w:r>
      <w:r>
        <w:rPr>
          <w:sz w:val="16"/>
        </w:rPr>
        <w:t>乙送还电脑是义务，不能获得奖金</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t xml:space="preserve">    </w:t>
      </w:r>
      <w:r>
        <w:rPr>
          <w:sz w:val="24"/>
        </w:rPr>
        <w:t>四、简答题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43.</w:t>
        <w:t xml:space="preserve">    </w:t>
      </w:r>
      <w:r>
        <w:rPr>
          <w:sz w:val="24"/>
        </w:rPr>
        <w:t>简述要约与要约邀请的区别。</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44.</w:t>
        <w:t xml:space="preserve">    </w:t>
      </w:r>
      <w:r>
        <w:rPr>
          <w:sz w:val="24"/>
        </w:rPr>
        <w:t>要约的形式拘束力与实质拘束力有何关联与区别？</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45.</w:t>
        <w:t xml:space="preserve">    </w:t>
      </w:r>
      <w:r>
        <w:rPr>
          <w:sz w:val="24"/>
        </w:rPr>
        <w:t>合同的约束力与合同效力有何差异？</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46.</w:t>
        <w:t xml:space="preserve">    </w:t>
      </w:r>
      <w:r>
        <w:rPr>
          <w:sz w:val="24"/>
        </w:rPr>
        <w:t>缔约过失责任主要有哪些类型？</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五、案例分析题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48.</w:t>
        <w:t xml:space="preserve">    </w:t>
      </w:r>
      <w:r>
        <w:rPr>
          <w:sz w:val="24"/>
        </w:rPr>
        <w:t>2020年11月23日，郎某才从原公司单位离职。2021年1月7日，郎某才收到天辰公司法定代表人陈某孙的邀请，去公司面谈工作有关事宜。在面谈中，郎某才与陈某孙面谈时初步商定的合同期限为三年，试用期三个月，试用期工资24000元，转正后30000元，还有年终奖，2021年1月11日（周一）到公司正式签劳动合同。后陈某孙向郎恩才推送了微信名为“悟空”的名片，称该人系其公司主管技术经理金某伟，当日金某伟通过了郎恩才的好友申请，郎某才称“周一我过去办入职再联系你啊”，金志伟回复“好的”。2021年1月8日13时24分，金某伟发消息“郎工，你好，因为公司业务的原因，领导层还是想招聘做云服务器软件方面的高手，所以感觉跟你之前的工作方面不太匹配，希望你再找其他工作吧”。郎某才遂将天辰公司诉至法院，要求天辰公司承担缔约过失损害赔偿责任24000元。庭审中，郎某才称在2021年1月7日天辰公司同意其入职后，他便在2021年1月8日上午拒绝了其他公司的面试。郎某才提交的微信记录显示，2021年1月8日上午微信名为“方仲春”的用户向其发送了“北京中科飞鸿科技股份有限公司”的定位，并称“欢迎您下周一下午三点左右到公司面谈”，当日上午10时26分，郎某才回复“已经找到工作了，有机会再联系”。当日13时27分，郎某才向其发消息“我还是想去看看这个工作机会，周一我可以去面试一下吗？”。13时37分，双方通过语音电话聊天1分08秒。</w:t>
        <w:br/>
      </w:r>
      <w:r>
        <w:rPr>
          <w:sz w:val="24"/>
        </w:rPr>
        <w:t xml:space="preserve"> </w:t>
        <w:br/>
      </w:r>
      <w:r>
        <w:rPr>
          <w:sz w:val="24"/>
        </w:rPr>
        <w:t>请问本案中，天辰公司应否承担缔约过失责任？</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49.</w:t>
        <w:t xml:space="preserve">    </w:t>
      </w:r>
      <w:r>
        <w:rPr>
          <w:sz w:val="24"/>
        </w:rPr>
        <w:t>甲公司于2021年10月1日给乙公司发电子邮件，称本公司有一批电子元件欲出售，单价1000元，5日内保证有货，货款到账立即发货。乙公司收到邮件后，立即于当日回复邮件，表示愿意购买，但货物必须于10月11日之前送到:并且提议货款单价定为700元，已经在邮件发出的同时申请通过银行将货款汇给甲公司。甲公司于当日收到电子邮件，于10月2日收到银行汇款。收到汇款后，甲公司立即通知乙公司，货物只能按照单价1 000元出售，请及时补齐货款，货款付清后发货。乙公司收到甲公司的通知后于10月3日回电子邮件表示:单价700元是自己的最高报价。乙公司的通知到达甲公司后，由于秘书工作疏忽，甲公司董事长直至10月5日才看到乙公司的回复，甲公司董事长表示接受乙公司的报价，但提出要签订正式的合同书。于是甲公司以双方电子邮件的内容为基础草拟了合同书。10月6日，甲公司在公司主营业务所在地A地签字，并将合同书寄给了乙公司，同时将电子元件交付丙运输公司运送给乙公司。恰逢此时乙公司董事长在C地出差，乙公司逐派人将合同书送往C地。乙公司董事长收到该合同书之后于10月9日签字。在此之前，乙公司于10月8日签收了该批电子元件。</w:t>
        <w:br/>
      </w:r>
      <w:r>
        <w:rPr>
          <w:sz w:val="24"/>
        </w:rPr>
        <w:t>针对上述案情，请回答下列问题:</w:t>
        <w:br/>
      </w:r>
      <w:r>
        <w:rPr>
          <w:sz w:val="24"/>
        </w:rPr>
        <w:t>（1）甲公司于2021年10月1日向乙公司发送的邮件属于何种民事法律事实？为什么？</w:t>
        <w:br/>
      </w:r>
      <w:r>
        <w:rPr>
          <w:sz w:val="24"/>
        </w:rPr>
        <w:t>（2）乙公司对甲公司2021年10月1日所发送邮件的回复，属于何种民事法律事实？为什么？</w:t>
        <w:br/>
      </w:r>
      <w:r>
        <w:rPr>
          <w:sz w:val="24"/>
        </w:rPr>
        <w:t>（3）甲、乙两公司之间是否存在合同关系?如果存在，该合同于何时成立?</w:t>
        <w:br/>
      </w:r>
      <w:r>
        <w:rPr>
          <w:sz w:val="24"/>
        </w:rPr>
        <w:t>（4）若甲、乙两公司未就货物交付地点作出约定，应如何确定履行地点?</w:t>
        <w:br/>
      </w:r>
      <w:r>
        <w:rPr>
          <w:sz w:val="24"/>
        </w:rPr>
        <w:t>（5）如果丙公司在运输过程中突遇洪水，货物因此全部毁损，那么货物的损失应由谁负责？为什么？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