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移动开发导论 · 模拟试题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一、单项选择题（每题3分，共45分）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目前的移动操作系统中，（ ）系统占据的市场份额最大。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Android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iOS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Windows Phone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Symbian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iOS系统和Android系统最大的区别是（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开发语言不同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兼容性不同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平台开放性不同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运行机制不同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如果输出一个班级所有学生的数学成绩，应采用（ ）控制结构。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顺序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选择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循环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多条件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（ ）不是关系型数据库。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Mysql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Sql Server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Oracle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Neo4j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关于Android Studio下面说法正确的是（ ） 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Android Studio仅支持Windows操作系统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Android Studio基于浏览器运行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Android Studio基于Intellij IDEA社区版本开发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Android Studio开发的程序只能运行在模拟器上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下述选项（ ）是iOS常用开发语言。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C++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Objective-C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Java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（ ）是一种不需要下载安装即可使用的移动应用。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Microsoft Office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微信小程序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朋友圈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新浪体育APP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为解决软件危机问题，北大西洋公约组织（NATO）于1968年召开计算机科学会议，讨论软件危机问题，提出了（ ）的概念。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软件工程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程序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文档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软件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在数字通信的（ ）时期，人们真正地进入了移动互联网时代。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3G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4G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5G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6G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（ ）是软件验证和确认（Verification and Validation）的关键活动，是软件质量保证的重要组成部分。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软件开发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软件设计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需求分析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软件测试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智能手机是指安装了（ ）的手机。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移动操作系统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外接键盘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蓝牙耳机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外接鼠标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PC端服务下降幅度最小的是（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视频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购物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即时通信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搜索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（ ）是和用户打交道的，代表项目组与用户沟通与项目需求有关的所有事项。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项目经理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产品经理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测试人员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开发人员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（ ）是整个计算机系统的控制管理中心。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控制器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硬盘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CPU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操作系统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Windows Mobile、Windows Phone后来被整合进（ ）系统中。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3.0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Windows7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Windows Phone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Windows Mobile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Windows 10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二、多项选择题（每题5分，共25分）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移动互联网的突出优势体现在（ ）两方面。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美观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省电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终端移动性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高便携性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移动终端中有些功能是常用必备的，底层操作系统必须为这些功能提供支持，其中包括（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收发短信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传感器支持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WIFI通信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日历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移动应用的典型架构包含（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PC端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移动端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服务器端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路由器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根据电器电子工程师协会对软件工程的定义，要求软件开发、运行和维护的过程是（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系统的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规范的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可视的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可量化的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微信公众号目前有三种，包括（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个人号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订阅号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服务号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企业号</w:t>
        <w:br/>
        <w:br/>
        <w:br/>
      </w:r>
      <w:r>
        <w:rPr>
          <w:sz w:val="16"/>
        </w:rPr>
        <w:t>正确答案</w:t>
      </w:r>
      <w:r>
        <w:rPr>
          <w:sz w:val="16"/>
        </w:rPr>
        <w:t>：B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三、判断题（每题2分，共30分，若叙述正确，则在题目后的括号内打“√”，否则打“×”）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与传统的软件可以直接供用户下载安装不同，移动应用通常需要在应用市场发布上架之后，才能被用户下载使用。（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在移动应用的设计中应特别注意移动设备交互方式的差异。（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增量提交是指在项目开发周期内，以一定的时间间隔开发软件的一部分。（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由于“软件危机”是软件上的问题，因此计算机硬件相关的研究和开发教训并没有多大的借鉴价值。（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Xcode中既可以使用模拟器运行项目，也可以真机运行。（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Swift自从发布以来，发展迅速，取代了Objective-C。（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App Inventor允许用户自定义变量，并且为该变量赋值。（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Android底层基于Linux操作系统，使用Linux核心驱动各种硬件，管理进程。（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32.</w:t>
        <w:t xml:space="preserve">    </w:t>
      </w:r>
      <w:r>
        <w:rPr>
          <w:sz w:val="24"/>
        </w:rPr>
        <w:t>由于采用原生开发模式的安全性能较高，因此其开发出的App在使用获取设备信息等这类普通隐私权限的时候不必提示用户。（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33.</w:t>
        <w:t xml:space="preserve">    </w:t>
      </w:r>
      <w:r>
        <w:rPr>
          <w:sz w:val="24"/>
        </w:rPr>
        <w:t>原生开发的缺点在于用户体验差、App首次使用和更新升级时必须下载安装，比较麻烦。（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34.</w:t>
        <w:t xml:space="preserve">    </w:t>
      </w:r>
      <w:r>
        <w:rPr>
          <w:sz w:val="24"/>
        </w:rPr>
        <w:t>大数据时代，NoSQL类数据库的出现是为了取代现在广泛应用的关系型数据库。（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35.</w:t>
        <w:t xml:space="preserve">    </w:t>
      </w:r>
      <w:r>
        <w:rPr>
          <w:sz w:val="24"/>
        </w:rPr>
        <w:t>Web服务器和应用服务器必须是两台高性能计算机。（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36.</w:t>
        <w:t xml:space="preserve">    </w:t>
      </w:r>
      <w:r>
        <w:rPr>
          <w:sz w:val="24"/>
        </w:rPr>
        <w:t>JavaScript既是一种解释型的脚本语言，也是一种基于对象的脚本语言。（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37.</w:t>
        <w:t xml:space="preserve">    </w:t>
      </w:r>
      <w:r>
        <w:rPr>
          <w:sz w:val="24"/>
        </w:rPr>
        <w:t>智能手机的操作系统一定要支持安装各种新的应用。（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38.</w:t>
        <w:t xml:space="preserve">    </w:t>
      </w:r>
      <w:r>
        <w:rPr>
          <w:sz w:val="24"/>
        </w:rPr>
        <w:t>在开发团队中，主要成员的技术过硬，就可以顺利推进完成项目。（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2.0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