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9A7" w:rsidRPr="00372642" w:rsidRDefault="00F749A7" w:rsidP="004D31BB">
      <w:pPr>
        <w:spacing w:after="0" w:line="240" w:lineRule="auto"/>
        <w:jc w:val="center"/>
        <w:rPr>
          <w:rFonts w:ascii="宋体" w:eastAsia="宋体" w:hAnsi="宋体"/>
          <w:b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Python语言基础 期末复习资料 </w:t>
      </w:r>
      <w:r w:rsidRPr="00372642">
        <w:rPr>
          <w:rFonts w:ascii="宋体" w:eastAsia="宋体" w:hAnsi="宋体"/>
          <w:b/>
          <w:sz w:val="21"/>
          <w:szCs w:val="21"/>
          <w:lang w:eastAsia="zh-CN"/>
        </w:rPr>
        <w:t>238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题</w:t>
      </w:r>
      <w:r w:rsidR="007A25D4" w:rsidRPr="00372642"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</w:t>
      </w:r>
    </w:p>
    <w:p w:rsidR="00F749A7" w:rsidRPr="00372642" w:rsidRDefault="00F749A7" w:rsidP="004D31BB">
      <w:pPr>
        <w:spacing w:after="0" w:line="240" w:lineRule="auto"/>
        <w:rPr>
          <w:rFonts w:ascii="宋体" w:eastAsia="宋体" w:hAnsi="宋体"/>
          <w:b/>
          <w:sz w:val="21"/>
          <w:szCs w:val="21"/>
          <w:lang w:eastAsia="zh-CN"/>
        </w:rPr>
      </w:pPr>
    </w:p>
    <w:p w:rsidR="00F749A7" w:rsidRPr="00372642" w:rsidRDefault="00F749A7" w:rsidP="004D31BB">
      <w:pPr>
        <w:spacing w:after="0" w:line="240" w:lineRule="auto"/>
        <w:rPr>
          <w:rFonts w:ascii="宋体" w:eastAsia="宋体" w:hAnsi="宋体"/>
          <w:b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一、判断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题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，每小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题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3分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、</w:t>
      </w:r>
      <w:r w:rsidRPr="00372642">
        <w:rPr>
          <w:rFonts w:ascii="宋体" w:eastAsia="宋体" w:hAnsi="宋体"/>
          <w:sz w:val="21"/>
          <w:szCs w:val="21"/>
          <w:lang w:eastAsia="zh-CN"/>
        </w:rPr>
        <w:t>else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、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等语句的末尾必须是冒号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":"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2. Python 2.0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版本是在</w:t>
      </w:r>
      <w:r w:rsidRPr="00372642">
        <w:rPr>
          <w:rFonts w:ascii="宋体" w:eastAsia="宋体" w:hAnsi="宋体"/>
          <w:sz w:val="21"/>
          <w:szCs w:val="21"/>
          <w:lang w:eastAsia="zh-CN"/>
        </w:rPr>
        <w:t>2000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年发布，并开始支持内存垃圾回收和</w:t>
      </w:r>
      <w:r w:rsidRPr="00372642">
        <w:rPr>
          <w:rFonts w:ascii="宋体" w:eastAsia="宋体" w:hAnsi="宋体"/>
          <w:sz w:val="21"/>
          <w:szCs w:val="21"/>
          <w:lang w:eastAsia="zh-CN"/>
        </w:rPr>
        <w:t>Unicode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字符集。（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解释型语言和编译型语言的主要区别在于，解释型语言在执行的时候，一条一条翻译和执行程序，而编译型语言会一次性将源程序整体翻译成机器语言指令，并生成“可执行文件”。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4.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属于第三代编程语言。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5.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被设计为一种可读性非常强，语法清晰的编程语言。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6.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语言程序中，语句的行与行之间必须左对齐，如</w:t>
      </w:r>
      <w:r w:rsidRPr="00372642">
        <w:rPr>
          <w:rFonts w:ascii="宋体" w:eastAsia="宋体" w:hAnsi="宋体"/>
          <w:sz w:val="21"/>
          <w:szCs w:val="21"/>
          <w:lang w:eastAsia="zh-CN"/>
        </w:rPr>
        <w:t>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、</w:t>
      </w:r>
      <w:r w:rsidRPr="00372642">
        <w:rPr>
          <w:rFonts w:ascii="宋体" w:eastAsia="宋体" w:hAnsi="宋体"/>
          <w:sz w:val="21"/>
          <w:szCs w:val="21"/>
          <w:lang w:eastAsia="zh-CN"/>
        </w:rPr>
        <w:t>else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、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的末尾是冒号“</w:t>
      </w:r>
      <w:r w:rsidRPr="00372642">
        <w:rPr>
          <w:rFonts w:ascii="宋体" w:eastAsia="宋体" w:hAnsi="宋体"/>
          <w:sz w:val="21"/>
          <w:szCs w:val="21"/>
          <w:lang w:eastAsia="zh-CN"/>
        </w:rPr>
        <w:t>:”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，下面的若干行就都会缩进显示。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语言是一种先进的面向对象的动态解释型语言。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8.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语言执行的过程基于解释器逐行翻译并执行，而不是像编译型语言一样一次性整体翻译。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是静态类型语言，在代码运行前就需要明确所有变量的数据类型</w:t>
      </w:r>
      <w:r w:rsidR="00D1736A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D1736A" w:rsidRPr="00372642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中，字符串的</w:t>
      </w:r>
      <w:r w:rsidRPr="00372642">
        <w:rPr>
          <w:rFonts w:ascii="宋体" w:eastAsia="宋体" w:hAnsi="宋体"/>
          <w:sz w:val="21"/>
          <w:szCs w:val="21"/>
          <w:lang w:eastAsia="zh-CN"/>
        </w:rPr>
        <w:t>find()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方法在找不到子串时会返回</w:t>
      </w:r>
      <w:r w:rsidRPr="00372642">
        <w:rPr>
          <w:rFonts w:ascii="宋体" w:eastAsia="宋体" w:hAnsi="宋体"/>
          <w:sz w:val="21"/>
          <w:szCs w:val="21"/>
          <w:lang w:eastAsia="zh-CN"/>
        </w:rPr>
        <w:t>-1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中，进行字符串的切片操作时，切片结束的索引位置的字符是不会被包括进来的。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12.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中字符串的</w:t>
      </w:r>
      <w:r w:rsidRPr="00372642">
        <w:rPr>
          <w:rFonts w:ascii="宋体" w:eastAsia="宋体" w:hAnsi="宋体"/>
          <w:sz w:val="21"/>
          <w:szCs w:val="21"/>
          <w:lang w:eastAsia="zh-CN"/>
        </w:rPr>
        <w:t>count()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方法可以统计一个字符串中某个子串出现的次数。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find()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方法也可以在字符串中查找子串，且在找不到子串时返回</w:t>
      </w:r>
      <w:r w:rsidRPr="00372642">
        <w:rPr>
          <w:rFonts w:ascii="宋体" w:eastAsia="宋体" w:hAnsi="宋体"/>
          <w:sz w:val="21"/>
          <w:szCs w:val="21"/>
          <w:lang w:eastAsia="zh-CN"/>
        </w:rPr>
        <w:t>-1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，而不是抛出异常。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中，字符串长度可以使用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len()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函数获取。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中，字符串的切片操作中，其步长不能为负数。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16.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in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运算符可以判断字符串中是否存在某个子串。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17.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中，如果一个表达式中既有整数也有浮点数，那么结果将被转化为浮点数。（）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中，对于除法表达式</w:t>
      </w:r>
      <w:r w:rsidRPr="00372642">
        <w:rPr>
          <w:rFonts w:ascii="宋体" w:eastAsia="宋体" w:hAnsi="宋体"/>
          <w:sz w:val="21"/>
          <w:szCs w:val="21"/>
          <w:lang w:eastAsia="zh-CN"/>
        </w:rPr>
        <w:t>a/b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，如果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都是整数，那么结果仍然会是一个浮点数。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中，整数之间的运算结果总是整数类型，浮点数之间以及整数与浮点数之间的运算结果总是浮点数类型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中，“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1 + 1/2”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“1 + 1//2”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的结果是一样的。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中，表达式“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3 // 2 == 1.5”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的结果是</w:t>
      </w:r>
      <w:r w:rsidRPr="00372642">
        <w:rPr>
          <w:rFonts w:ascii="宋体" w:eastAsia="宋体" w:hAnsi="宋体"/>
          <w:sz w:val="21"/>
          <w:szCs w:val="21"/>
          <w:lang w:eastAsia="zh-CN"/>
        </w:rPr>
        <w:t>True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表达式“</w:t>
      </w:r>
      <w:r w:rsidRPr="00372642">
        <w:rPr>
          <w:rFonts w:ascii="宋体" w:eastAsia="宋体" w:hAnsi="宋体"/>
          <w:sz w:val="21"/>
          <w:szCs w:val="21"/>
          <w:lang w:eastAsia="zh-CN"/>
        </w:rPr>
        <w:t>1 + 3 / 2”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的计算结果是整数类型。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23.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bool()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函数，可以将非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数值转换为布尔值</w:t>
      </w:r>
      <w:r w:rsidRPr="00372642">
        <w:rPr>
          <w:rFonts w:ascii="宋体" w:eastAsia="宋体" w:hAnsi="宋体"/>
          <w:sz w:val="21"/>
          <w:szCs w:val="21"/>
          <w:lang w:eastAsia="zh-CN"/>
        </w:rPr>
        <w:t>True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，而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会被转换为布尔值</w:t>
      </w:r>
      <w:r w:rsidRPr="00372642">
        <w:rPr>
          <w:rFonts w:ascii="宋体" w:eastAsia="宋体" w:hAnsi="宋体"/>
          <w:sz w:val="21"/>
          <w:szCs w:val="21"/>
          <w:lang w:eastAsia="zh-CN"/>
        </w:rPr>
        <w:t>False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中，三个连续的引号，无论是单引号还是双引号，都能用来创建包含多行文本的字符串。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中，字符串的创建只能使用双引号，不能使用单引号。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float()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函数只能将字符串型的数字转换为浮点数，无法将整型数字转换为浮点数。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中，要将一个字符串型的数字转换为浮点数或整数，可以使用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float()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或</w:t>
      </w:r>
      <w:r w:rsidRPr="00372642">
        <w:rPr>
          <w:rFonts w:ascii="宋体" w:eastAsia="宋体" w:hAnsi="宋体"/>
          <w:sz w:val="21"/>
          <w:szCs w:val="21"/>
          <w:lang w:eastAsia="zh-CN"/>
        </w:rPr>
        <w:t>int()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函数进行转换。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int("123.456")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能成功将字符串转换为整数</w:t>
      </w:r>
      <w:r w:rsidRPr="00372642">
        <w:rPr>
          <w:rFonts w:ascii="宋体" w:eastAsia="宋体" w:hAnsi="宋体"/>
          <w:sz w:val="21"/>
          <w:szCs w:val="21"/>
          <w:lang w:eastAsia="zh-CN"/>
        </w:rPr>
        <w:t>123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29.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中的字符串类型是可变的，可以在其中添加、删除或者修改字符。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30.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</w:t>
      </w:r>
      <w:r w:rsidRPr="00372642">
        <w:rPr>
          <w:rFonts w:ascii="宋体" w:eastAsia="宋体" w:hAnsi="宋体"/>
          <w:sz w:val="21"/>
          <w:szCs w:val="21"/>
          <w:lang w:eastAsia="zh-CN"/>
        </w:rPr>
        <w:t>"+"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运算符可以用于字符串的合并和数字的加法两种场景。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input()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函数获取的用户输入，无论用户输入的是文字还是数字，默认获取的都是字符串数据类型。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32.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中，当使用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"*"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运算符时，只有在两个都是数字类型才能进行运算。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列表中，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count()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方法可以统计列表中某个数据出现的次数。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列表中，当使用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index()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方法查找不在列表中的元素时，程序将返回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index()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方法在找不到列表元素时会抛出异常。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len()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方法可以获取列表的长度。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中，我们可以使用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len()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函数来获取列表的长度。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38. 在Python列表中，如果列表中有相同元素，index()方法将返回第一个元素的索引。</w:t>
      </w:r>
      <w:r w:rsidR="004E1E33" w:rsidRPr="00372642">
        <w:rPr>
          <w:rFonts w:ascii="宋体" w:eastAsia="宋体" w:hAnsi="宋体" w:hint="eastAsia"/>
          <w:sz w:val="21"/>
          <w:szCs w:val="21"/>
          <w:lang w:eastAsia="zh-CN"/>
        </w:rPr>
        <w:t>(</w:t>
      </w:r>
      <w:r w:rsidR="004E1E33" w:rsidRPr="00372642">
        <w:rPr>
          <w:rFonts w:ascii="宋体" w:eastAsia="宋体" w:hAnsi="宋体"/>
          <w:sz w:val="21"/>
          <w:szCs w:val="21"/>
          <w:lang w:eastAsia="zh-CN"/>
        </w:rPr>
        <w:t>)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39.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可以用</w:t>
      </w:r>
      <w:r w:rsidRPr="00372642">
        <w:rPr>
          <w:rFonts w:ascii="宋体" w:eastAsia="宋体" w:hAnsi="宋体"/>
          <w:sz w:val="21"/>
          <w:szCs w:val="21"/>
          <w:lang w:eastAsia="zh-CN"/>
        </w:rPr>
        <w:t>in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运算符来判断列表中是否存在某个数据。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中，可以使用一个负数作为索引值来逆序访问列表中的元素。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列表中，我们可以使用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in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运算符来确定一个值是否在列表中。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"pop"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方法在删除列表元素的同时，会返回被删除的元素。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中，列表切片可以用来访问并获取列表中的部分数据。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44.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"+"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运算符可以将两个列表合并成一个新列表。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中，可以通过“</w:t>
      </w:r>
      <w:r w:rsidRPr="00372642">
        <w:rPr>
          <w:rFonts w:ascii="宋体" w:eastAsia="宋体" w:hAnsi="宋体"/>
          <w:sz w:val="21"/>
          <w:szCs w:val="21"/>
          <w:lang w:eastAsia="zh-CN"/>
        </w:rPr>
        <w:t>*”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运算符来重复一个列表里的元素。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中，列表的索引是从</w:t>
      </w: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开始的。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extend()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方法用于将一个列表添加到另一个列表的末尾，但它会生成一个新的列表对象。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48.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sum()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函数可以用于计算数值列表所有元素的总和。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49.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"+"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运算符来合并两个列表。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50.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extend()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方法也可以用来合并两个列表。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51.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中，列表中的元素是允许重复的。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52.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</w:t>
      </w:r>
      <w:r w:rsidRPr="00372642">
        <w:rPr>
          <w:rFonts w:ascii="宋体" w:eastAsia="宋体" w:hAnsi="宋体"/>
          <w:sz w:val="21"/>
          <w:szCs w:val="21"/>
          <w:lang w:eastAsia="zh-CN"/>
        </w:rPr>
        <w:t>max()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函数可以用于获取数值列表中的最大值。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53.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中字符串的大小比较是按“字典序”实现的，也就是从第一个字符开始对比，在字母表中靠前的就算小。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54.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sort()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方法进行排序时默认的排序方式是从大到小的。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55.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reverse()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方法会改变原列表的顺序。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56.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sort()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方法和内置函数</w:t>
      </w:r>
      <w:r w:rsidRPr="00372642">
        <w:rPr>
          <w:rFonts w:ascii="宋体" w:eastAsia="宋体" w:hAnsi="宋体"/>
          <w:sz w:val="21"/>
          <w:szCs w:val="21"/>
          <w:lang w:eastAsia="zh-CN"/>
        </w:rPr>
        <w:t>sorted()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方法均可以用于对列表元素进行排序，但</w:t>
      </w:r>
      <w:r w:rsidRPr="00372642">
        <w:rPr>
          <w:rFonts w:ascii="宋体" w:eastAsia="宋体" w:hAnsi="宋体"/>
          <w:sz w:val="21"/>
          <w:szCs w:val="21"/>
          <w:lang w:eastAsia="zh-CN"/>
        </w:rPr>
        <w:t>sort()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方法会改变原列表，而</w:t>
      </w:r>
      <w:r w:rsidRPr="00372642">
        <w:rPr>
          <w:rFonts w:ascii="宋体" w:eastAsia="宋体" w:hAnsi="宋体"/>
          <w:sz w:val="21"/>
          <w:szCs w:val="21"/>
          <w:lang w:eastAsia="zh-CN"/>
        </w:rPr>
        <w:t>sorted()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方法则不会改变原列表。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57.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sorted()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函数和列表的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sort()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方法的主要区别是，</w:t>
      </w:r>
      <w:r w:rsidRPr="00372642">
        <w:rPr>
          <w:rFonts w:ascii="宋体" w:eastAsia="宋体" w:hAnsi="宋体"/>
          <w:sz w:val="21"/>
          <w:szCs w:val="21"/>
          <w:lang w:eastAsia="zh-CN"/>
        </w:rPr>
        <w:t>sorted()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函数不改变原列表，而</w:t>
      </w:r>
      <w:r w:rsidRPr="00372642">
        <w:rPr>
          <w:rFonts w:ascii="宋体" w:eastAsia="宋体" w:hAnsi="宋体"/>
          <w:sz w:val="21"/>
          <w:szCs w:val="21"/>
          <w:lang w:eastAsia="zh-CN"/>
        </w:rPr>
        <w:t>sort()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方法会改变原列表。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58.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中，字符串列表的</w:t>
      </w:r>
      <w:r w:rsidRPr="00372642">
        <w:rPr>
          <w:rFonts w:ascii="宋体" w:eastAsia="宋体" w:hAnsi="宋体"/>
          <w:sz w:val="21"/>
          <w:szCs w:val="21"/>
          <w:lang w:eastAsia="zh-CN"/>
        </w:rPr>
        <w:t>sort()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方法默认是按照字典序升序排序。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59.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</w:t>
      </w:r>
      <w:r w:rsidRPr="00372642">
        <w:rPr>
          <w:rFonts w:ascii="宋体" w:eastAsia="宋体" w:hAnsi="宋体"/>
          <w:sz w:val="21"/>
          <w:szCs w:val="21"/>
          <w:lang w:eastAsia="zh-CN"/>
        </w:rPr>
        <w:t>Counter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计数器只能用来统计字符串中字符出现次数，不能用于列表。（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Counter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计数器类型必须首先导入</w:t>
      </w:r>
      <w:r w:rsidRPr="00372642">
        <w:rPr>
          <w:rFonts w:ascii="宋体" w:eastAsia="宋体" w:hAnsi="宋体"/>
          <w:sz w:val="21"/>
          <w:szCs w:val="21"/>
          <w:lang w:eastAsia="zh-CN"/>
        </w:rPr>
        <w:t>collections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Counter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计数器不能用于统计元组中的元素个数。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中，我们可以使用索引运算符</w:t>
      </w:r>
      <w:r w:rsidRPr="00372642">
        <w:rPr>
          <w:rFonts w:ascii="宋体" w:eastAsia="宋体" w:hAnsi="宋体"/>
          <w:sz w:val="21"/>
          <w:szCs w:val="21"/>
          <w:lang w:eastAsia="zh-CN"/>
        </w:rPr>
        <w:t>[]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来访问嵌套列表中的项目。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63.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</w:t>
      </w:r>
      <w:r w:rsidRPr="00372642">
        <w:rPr>
          <w:rFonts w:ascii="宋体" w:eastAsia="宋体" w:hAnsi="宋体"/>
          <w:sz w:val="21"/>
          <w:szCs w:val="21"/>
          <w:lang w:eastAsia="zh-CN"/>
        </w:rPr>
        <w:t>collections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模块中</w:t>
      </w:r>
      <w:r w:rsidRPr="00372642">
        <w:rPr>
          <w:rFonts w:ascii="宋体" w:eastAsia="宋体" w:hAnsi="宋体"/>
          <w:sz w:val="21"/>
          <w:szCs w:val="21"/>
          <w:lang w:eastAsia="zh-CN"/>
        </w:rPr>
        <w:t>Counter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计数器可以统计列表中最小值和最大值。（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64. Counter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计数器对象返回的结果可以像字典那样用元素值作为关键字索引。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65.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中无法通过</w:t>
      </w:r>
      <w:r w:rsidRPr="00372642">
        <w:rPr>
          <w:rFonts w:ascii="宋体" w:eastAsia="宋体" w:hAnsi="宋体"/>
          <w:sz w:val="21"/>
          <w:szCs w:val="21"/>
          <w:lang w:eastAsia="zh-CN"/>
        </w:rPr>
        <w:t>"break"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关键字跳出当前循环结构。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中，如果在条件语句中无条件执行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语句，那么它们后面的语句将永远不会被执行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语句都是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提供的用来进行流程控制的关键语句，可以在任何位置使用它们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语句用于结束当前循环，并直接开始下一轮循环。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69.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只能在循环语句中使用，否则会导致程序错误（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70. 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语句执行时会忽略当前循环中余下的语句，直接进行下一轮的循环。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="00A522B3" w:rsidRPr="00372642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71.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中的嵌套循环中，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语句会立即结束所有循环。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72.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当循环中有多层嵌套时，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语句会直接跳过所有嵌套的余下语句，开始新的最外层循环。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73.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的嵌套循环中，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语句使得程序直接进入下一次最近的外层循环（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74.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continue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语句只能用在循环语句中，如果在循环语句之外使用，会导致程序错误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75. 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语句用来忽略循环中余下的语句，直接继续下一轮循环。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76.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为了在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语言中进行中文分词，我们必须要自己编写复杂的算法，无法使用现有的库和工具。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77.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语言中的</w:t>
      </w:r>
      <w:r w:rsidRPr="00372642">
        <w:rPr>
          <w:rFonts w:ascii="宋体" w:eastAsia="宋体" w:hAnsi="宋体"/>
          <w:sz w:val="21"/>
          <w:szCs w:val="21"/>
          <w:lang w:eastAsia="zh-CN"/>
        </w:rPr>
        <w:t>jieba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库可以帮助我们解决中文分词的问题。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78.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jieba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进行中文分词时，无法进行个性化设定，如自定义词汇等。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79.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中文句子同样可以用字符串的</w:t>
      </w:r>
      <w:r w:rsidRPr="00372642">
        <w:rPr>
          <w:rFonts w:ascii="宋体" w:eastAsia="宋体" w:hAnsi="宋体"/>
          <w:sz w:val="21"/>
          <w:szCs w:val="21"/>
          <w:lang w:eastAsia="zh-CN"/>
        </w:rPr>
        <w:t>split()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方法来进行分词。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语言里，我们可以通过内置函数和标准库方便的分词中文句子。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对于中文句子的分词，需要使用专门的分词工具或库。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中，打开并写入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文件时，可以直接使用文件对象的</w:t>
      </w:r>
      <w:r w:rsidRPr="00372642">
        <w:rPr>
          <w:rFonts w:ascii="宋体" w:eastAsia="宋体" w:hAnsi="宋体"/>
          <w:sz w:val="21"/>
          <w:szCs w:val="21"/>
          <w:lang w:eastAsia="zh-CN"/>
        </w:rPr>
        <w:t>write()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方法来写入行记录，不需要使用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json.dumps()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函数默认会将所有非英文字符转为</w:t>
      </w:r>
      <w:r w:rsidRPr="00372642">
        <w:rPr>
          <w:rFonts w:ascii="宋体" w:eastAsia="宋体" w:hAnsi="宋体"/>
          <w:sz w:val="21"/>
          <w:szCs w:val="21"/>
          <w:lang w:eastAsia="zh-CN"/>
        </w:rPr>
        <w:t>Unicode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码点，并删除所有缩进和换行符。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中，我们无法通过</w:t>
      </w:r>
      <w:r w:rsidRPr="00372642">
        <w:rPr>
          <w:rFonts w:ascii="宋体" w:eastAsia="宋体" w:hAnsi="宋体"/>
          <w:sz w:val="21"/>
          <w:szCs w:val="21"/>
          <w:lang w:eastAsia="zh-CN"/>
        </w:rPr>
        <w:t>json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模块将</w:t>
      </w:r>
      <w:r w:rsidRPr="00372642">
        <w:rPr>
          <w:rFonts w:ascii="宋体" w:eastAsia="宋体" w:hAnsi="宋体"/>
          <w:sz w:val="21"/>
          <w:szCs w:val="21"/>
          <w:lang w:eastAsia="zh-CN"/>
        </w:rPr>
        <w:t>JSON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数据直接转换为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字典。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文件是不能保存复杂的数据结构，如嵌套的列表或字典的。</w:t>
      </w:r>
      <w:r w:rsidR="00E40994"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中，处理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文件时，可以使用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DictReader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对象来逐行读取文件。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模块的</w:t>
      </w:r>
      <w:r w:rsidRPr="00372642">
        <w:rPr>
          <w:rFonts w:ascii="宋体" w:eastAsia="宋体" w:hAnsi="宋体"/>
          <w:sz w:val="21"/>
          <w:szCs w:val="21"/>
          <w:lang w:eastAsia="zh-CN"/>
        </w:rPr>
        <w:t>DictReader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进行数据读取时，每行数据会自动转换为字典，列名作为字典的键，行内数据作为字典的值。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中，我们可以使用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json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模块的</w:t>
      </w:r>
      <w:r w:rsidRPr="00372642">
        <w:rPr>
          <w:rFonts w:ascii="宋体" w:eastAsia="宋体" w:hAnsi="宋体"/>
          <w:sz w:val="21"/>
          <w:szCs w:val="21"/>
          <w:lang w:eastAsia="zh-CN"/>
        </w:rPr>
        <w:t>loads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方法将字符串形式的</w:t>
      </w:r>
      <w:r w:rsidRPr="00372642">
        <w:rPr>
          <w:rFonts w:ascii="宋体" w:eastAsia="宋体" w:hAnsi="宋体"/>
          <w:sz w:val="21"/>
          <w:szCs w:val="21"/>
          <w:lang w:eastAsia="zh-CN"/>
        </w:rPr>
        <w:t>JSON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转化为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数据类型。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89.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模块操作</w:t>
      </w:r>
      <w:r w:rsidRPr="00372642">
        <w:rPr>
          <w:rFonts w:ascii="宋体" w:eastAsia="宋体" w:hAnsi="宋体"/>
          <w:sz w:val="21"/>
          <w:szCs w:val="21"/>
          <w:lang w:eastAsia="zh-CN"/>
        </w:rPr>
        <w:t>CSV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文件时，需要先通过</w:t>
      </w:r>
      <w:r w:rsidRPr="00372642">
        <w:rPr>
          <w:rFonts w:ascii="宋体" w:eastAsia="宋体" w:hAnsi="宋体"/>
          <w:sz w:val="21"/>
          <w:szCs w:val="21"/>
          <w:lang w:eastAsia="zh-CN"/>
        </w:rPr>
        <w:t>pip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安装。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90. def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语句定义函数时，不包括对函数内部语句的执行和验证。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91.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中，对于函数的形参，如果其为列表，虽然在函数内部对其赋值，但不会影响到实参。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92.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的函数内部可以修改传入的可变类型参数的原始值。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93.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默认参数是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函数定义的一种方式，以处理函数在调用时没有传入足够参数的情况。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94.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return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语句可以放置在函数语句块的任何位置，一旦执行了</w:t>
      </w:r>
      <w:r w:rsidRPr="00372642">
        <w:rPr>
          <w:rFonts w:ascii="宋体" w:eastAsia="宋体" w:hAnsi="宋体"/>
          <w:sz w:val="21"/>
          <w:szCs w:val="21"/>
          <w:lang w:eastAsia="zh-CN"/>
        </w:rPr>
        <w:t>return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语句，函数将继续执行后续代码。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95.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中的函数如果只是执行一些动作，而没有明确的输出，那么就不需要使用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return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96.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函数中的</w:t>
      </w:r>
      <w:r w:rsidRPr="00372642">
        <w:rPr>
          <w:rFonts w:ascii="宋体" w:eastAsia="宋体" w:hAnsi="宋体"/>
          <w:sz w:val="21"/>
          <w:szCs w:val="21"/>
          <w:lang w:eastAsia="zh-CN"/>
        </w:rPr>
        <w:t>return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语句会结束函数的执行，并返回一个数据对象。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97.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return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语句不仅可以返回值，还会终止函数的执行。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98.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函数可以容许有多个返回值。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99.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词云图通常会将高频词绘制得更大，并且分布在中心位置。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100.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中制作词云图时，我们可以使用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jieba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库进行中文分词。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</w:t>
      </w:r>
      <w:r w:rsidRPr="00372642">
        <w:rPr>
          <w:rFonts w:ascii="宋体" w:eastAsia="宋体" w:hAnsi="宋体"/>
          <w:sz w:val="21"/>
          <w:szCs w:val="21"/>
          <w:lang w:eastAsia="zh-CN"/>
        </w:rPr>
        <w:t>wordcloud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WordCloud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对象的</w:t>
      </w:r>
      <w:r w:rsidRPr="00372642">
        <w:rPr>
          <w:rFonts w:ascii="宋体" w:eastAsia="宋体" w:hAnsi="宋体"/>
          <w:sz w:val="21"/>
          <w:szCs w:val="21"/>
          <w:lang w:eastAsia="zh-CN"/>
        </w:rPr>
        <w:t>generate_from_text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方法可以用来从文本生成词云图。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制作词云图时，我们可以使用任意图像作为词云图的颜色和形状模板。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在词云图中，词语的颜色、大小等视觉效果和词语在文本中的出现频率有关。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104. numpy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模块中的</w:t>
      </w:r>
      <w:r w:rsidRPr="00372642">
        <w:rPr>
          <w:rFonts w:ascii="宋体" w:eastAsia="宋体" w:hAnsi="宋体"/>
          <w:sz w:val="21"/>
          <w:szCs w:val="21"/>
          <w:lang w:eastAsia="zh-CN"/>
        </w:rPr>
        <w:t>linspace()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函数只能生成整数类型的等差数列。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在一个图形窗口里，可以将多个折线图进行叠加展示。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matplotlib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模块中，我们需要通过</w:t>
      </w:r>
      <w:r w:rsidRPr="00372642">
        <w:rPr>
          <w:rFonts w:ascii="宋体" w:eastAsia="宋体" w:hAnsi="宋体"/>
          <w:sz w:val="21"/>
          <w:szCs w:val="21"/>
          <w:lang w:eastAsia="zh-CN"/>
        </w:rPr>
        <w:t>plt.show()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函数将图像显示出来。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中，绘制折线图时，无法同时在一个坐标系中展示多个图像。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plt.plot()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函数中，我们不能自定义线条的颜色和形状。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109.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中，用</w:t>
      </w:r>
      <w:r w:rsidRPr="00372642">
        <w:rPr>
          <w:rFonts w:ascii="宋体" w:eastAsia="宋体" w:hAnsi="宋体"/>
          <w:sz w:val="21"/>
          <w:szCs w:val="21"/>
          <w:lang w:eastAsia="zh-CN"/>
        </w:rPr>
        <w:t>matplotlib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模块生成图表后，必须调用</w:t>
      </w:r>
      <w:r w:rsidRPr="00372642">
        <w:rPr>
          <w:rFonts w:ascii="宋体" w:eastAsia="宋体" w:hAnsi="宋体"/>
          <w:sz w:val="21"/>
          <w:szCs w:val="21"/>
          <w:lang w:eastAsia="zh-CN"/>
        </w:rPr>
        <w:t>show()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函数才能呈现出这些图表。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110. matplotlib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模块的</w:t>
      </w:r>
      <w:r w:rsidRPr="00372642">
        <w:rPr>
          <w:rFonts w:ascii="宋体" w:eastAsia="宋体" w:hAnsi="宋体"/>
          <w:sz w:val="21"/>
          <w:szCs w:val="21"/>
          <w:lang w:eastAsia="zh-CN"/>
        </w:rPr>
        <w:t>plot()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函数只能用于绘制折线图，无法用于散点图、柱状图、直方图和饼图的绘制。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F749A7" w:rsidRPr="00372642" w:rsidRDefault="00C21AE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111. matplotlib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模块可以绘制折线图、散点图、柱状图、直方图和饼图。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（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</w:t>
      </w:r>
    </w:p>
    <w:p w:rsidR="00C21AED" w:rsidRPr="00372642" w:rsidRDefault="00C21AED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</w:p>
    <w:p w:rsidR="00F749A7" w:rsidRPr="00372642" w:rsidRDefault="00F749A7" w:rsidP="004D31BB">
      <w:pPr>
        <w:spacing w:after="0" w:line="240" w:lineRule="auto"/>
        <w:rPr>
          <w:rFonts w:ascii="宋体" w:eastAsia="宋体" w:hAnsi="宋体"/>
          <w:b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二、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选择题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，每小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题</w:t>
      </w:r>
      <w:r w:rsidRPr="00372642">
        <w:rPr>
          <w:rFonts w:ascii="宋体" w:eastAsia="宋体" w:hAnsi="宋体"/>
          <w:b/>
          <w:sz w:val="21"/>
          <w:szCs w:val="21"/>
          <w:lang w:eastAsia="zh-CN"/>
        </w:rPr>
        <w:t>3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分</w:t>
      </w:r>
    </w:p>
    <w:p w:rsidR="000B01B8" w:rsidRPr="00372642" w:rsidRDefault="000B0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112.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以下选项哪个不是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程序的特征？</w:t>
      </w:r>
    </w:p>
    <w:p w:rsidR="000B01B8" w:rsidRPr="00372642" w:rsidRDefault="000B0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程序是分行的，每行做一件事情，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称作“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语句”。</w:t>
      </w:r>
    </w:p>
    <w:p w:rsidR="000B01B8" w:rsidRPr="00372642" w:rsidRDefault="000B0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语句的行与行之间必须左对齐。</w:t>
      </w:r>
    </w:p>
    <w:p w:rsidR="000B01B8" w:rsidRPr="00372642" w:rsidRDefault="000B0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语句书写可以根据个人爱好随意缩进。</w:t>
      </w:r>
    </w:p>
    <w:p w:rsidR="000B01B8" w:rsidRPr="00372642" w:rsidRDefault="000B0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D. 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符号“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#”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后面跟的内容是备注或注释，对语句的功能没有影响。</w:t>
      </w:r>
    </w:p>
    <w:p w:rsidR="000B01B8" w:rsidRPr="00372642" w:rsidRDefault="000B0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113.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在编写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程序时，若需要缩进时，通常会在前部留几个空格位置？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2        B. 3</w:t>
      </w:r>
      <w:r w:rsidR="005B3E1C"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4        D. 5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114.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语言的书写规范在哪个文档中有详细建议？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PEP1     B. PEP8</w:t>
      </w:r>
      <w:r w:rsidR="00192F1F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192F1F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PEP9     D. PEP80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115.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语言属于哪种类型的编程语言？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交互式语言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解释型语言</w:t>
      </w:r>
      <w:r w:rsidR="0023416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3416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编译型语言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函数式语言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116.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的风格是怎么样的？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语句一般至少需要在两行书写。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简洁、易读。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并不注重代码的缩进。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以分号</w:t>
      </w:r>
      <w:r w:rsidRPr="00372642">
        <w:rPr>
          <w:rFonts w:ascii="宋体" w:eastAsia="宋体" w:hAnsi="宋体"/>
          <w:sz w:val="21"/>
          <w:szCs w:val="21"/>
          <w:lang w:eastAsia="zh-CN"/>
        </w:rPr>
        <w:t>";"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区分简单语句。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117.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中，以下哪个变量名是非法的？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_var     B. var123</w:t>
      </w:r>
      <w:r w:rsidR="00FF65EE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FF65EE" w:rsidRPr="00372642">
        <w:rPr>
          <w:rFonts w:ascii="宋体" w:eastAsia="宋体" w:hAnsi="宋体"/>
          <w:sz w:val="21"/>
          <w:szCs w:val="21"/>
          <w:lang w:eastAsia="zh-CN"/>
        </w:rPr>
        <w:t xml:space="preserve">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2var     D. VAR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118.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中，以下哪个变量名触发了“无效语法”的语法错误</w:t>
      </w:r>
      <w:r w:rsidRPr="00372642">
        <w:rPr>
          <w:rFonts w:ascii="宋体" w:eastAsia="宋体" w:hAnsi="宋体"/>
          <w:sz w:val="21"/>
          <w:szCs w:val="21"/>
          <w:lang w:eastAsia="zh-CN"/>
        </w:rPr>
        <w:t>SyntaxError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value        B. _value</w:t>
      </w:r>
      <w:r w:rsidR="0031365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1365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sum      D. import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119.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中，哪一项代表合法的变量名？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1var     B. var#123</w:t>
      </w:r>
      <w:r w:rsidR="0031365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1365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var_123      D. &amp;var123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中，以下哪个命名是非法的？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price123     B. _price</w:t>
      </w:r>
      <w:r w:rsidR="0031365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1365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12price      D. price_is_right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下列哪一个是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的赋值语句？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name == "Python"     B. name "Python"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name = "Python"      D. name =&gt; "Python"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122.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变量名可以由哪些字符组合而成？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大小写字母、数字和下划线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大小写字母、数字和特殊符号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任何字符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只能为字母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中，空串的长度是多少？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0        B. 1</w:t>
      </w:r>
      <w:r w:rsidR="0031365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1365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-1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无法确定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中，下列哪个运算符可以用于将两个字符串拼接成一个新的字符串？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+        B. -</w:t>
      </w:r>
      <w:r w:rsidR="0031365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1365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*        D. /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中，下面哪个函数可以将整数或浮点数转为字符串类型？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int(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 B. str()</w:t>
      </w:r>
      <w:r w:rsidR="0031365D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1365D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float()      D. char()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中，下列哪个运算符可以用于将字符串重复若干次？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>A. +        B. -</w:t>
      </w:r>
      <w:r w:rsidR="005E384F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5E384F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*        D. /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以下哪个选项实现了字符串</w:t>
      </w:r>
      <w:r w:rsidRPr="00372642">
        <w:rPr>
          <w:rFonts w:ascii="宋体" w:eastAsia="宋体" w:hAnsi="宋体"/>
          <w:sz w:val="21"/>
          <w:szCs w:val="21"/>
          <w:lang w:eastAsia="zh-CN"/>
        </w:rPr>
        <w:t>s1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s2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的拼接？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s1 * s2      B. s1 - s2</w:t>
      </w:r>
      <w:r w:rsidR="005E384F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5E384F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s1 + s2      D. s1 // s2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中，哪种操作能获取字符串中的某个字符？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'+'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'-'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</w:t>
      </w:r>
      <w:r w:rsidR="005E384F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5E384F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'/'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使用索引</w:t>
      </w:r>
    </w:p>
    <w:p w:rsidR="005E384F" w:rsidRPr="00372642" w:rsidRDefault="005E384F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225EA4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129.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如果有两个字符串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a = "Python"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</w:t>
      </w:r>
      <w:r w:rsidRPr="00372642">
        <w:rPr>
          <w:rFonts w:ascii="宋体" w:eastAsia="宋体" w:hAnsi="宋体"/>
          <w:sz w:val="21"/>
          <w:szCs w:val="21"/>
          <w:lang w:eastAsia="zh-CN"/>
        </w:rPr>
        <w:t>b = "Programming"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，使用哪种方法可以拼接得到新的字符串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"Python Programming"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a / b            B. a - b        C. a + " " + b      D. a * b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中，哪个函数可以获取字符的</w:t>
      </w:r>
      <w:r w:rsidRPr="00372642">
        <w:rPr>
          <w:rFonts w:ascii="宋体" w:eastAsia="宋体" w:hAnsi="宋体"/>
          <w:sz w:val="21"/>
          <w:szCs w:val="21"/>
          <w:lang w:eastAsia="zh-CN"/>
        </w:rPr>
        <w:t>ASCII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值或者</w:t>
      </w:r>
      <w:r w:rsidRPr="00372642">
        <w:rPr>
          <w:rFonts w:ascii="宋体" w:eastAsia="宋体" w:hAnsi="宋体"/>
          <w:sz w:val="21"/>
          <w:szCs w:val="21"/>
          <w:lang w:eastAsia="zh-CN"/>
        </w:rPr>
        <w:t>Unicode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码点？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ascii(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B. ord()        C. chr()        D. bin()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中，下面哪个运算符实现乘法运算？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+        B. *</w:t>
      </w:r>
      <w:r w:rsidR="00F20D46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F20D46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/        D. %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%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运算符的主要应用是什么？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判断两个数是否能整除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获取两数相乘的结果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获取两数相加的结果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获取两数相减的结果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中，以下哪个选项的运算结果是整数类型？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22 / 7       B. 355 / 113</w:t>
      </w:r>
      <w:r w:rsidR="002472A0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472A0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56 // 10     D. 8 ** (1 / 3)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134.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中浮点数的精度大约是多少？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10位      B. 17位</w:t>
      </w:r>
      <w:r w:rsidR="002130E2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130E2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C. 20位      D. 30位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中，以下哪个选项将会触发</w:t>
      </w:r>
      <w:r w:rsidRPr="00372642">
        <w:rPr>
          <w:rFonts w:ascii="宋体" w:eastAsia="宋体" w:hAnsi="宋体"/>
          <w:sz w:val="21"/>
          <w:szCs w:val="21"/>
          <w:lang w:eastAsia="zh-CN"/>
        </w:rPr>
        <w:t>ZeroDivisionError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错误？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1 + 3        B. 2 * 0</w:t>
      </w:r>
      <w:r w:rsidR="002130E2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130E2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10 // 0      D. 5 ** 0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中，为了计算</w:t>
      </w: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的开平方，应该使用哪个运算符？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*        B. /</w:t>
      </w:r>
      <w:r w:rsidR="002B18E1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B18E1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%        D. **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下面哪个选项不能得到整数</w:t>
      </w:r>
      <w:r w:rsidRPr="00372642">
        <w:rPr>
          <w:rFonts w:ascii="宋体" w:eastAsia="宋体" w:hAnsi="宋体"/>
          <w:sz w:val="21"/>
          <w:szCs w:val="21"/>
          <w:lang w:eastAsia="zh-CN"/>
        </w:rPr>
        <w:t>4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1 + 5 - 2        B. 2 * 2</w:t>
      </w:r>
      <w:r w:rsidR="002B18E1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B18E1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9 // 2       D. 8 / 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在进行整除操作时，如果除数为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会返回什么样的错误？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NameError        B. ZeroDivisionError</w:t>
      </w:r>
      <w:r w:rsidR="002B18E1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B18E1" w:rsidRPr="00372642">
        <w:rPr>
          <w:rFonts w:ascii="宋体" w:eastAsia="宋体" w:hAnsi="宋体"/>
          <w:sz w:val="21"/>
          <w:szCs w:val="21"/>
          <w:lang w:eastAsia="zh-CN"/>
        </w:rPr>
        <w:t xml:space="preserve">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TypeError        D. SyntaxError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139.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中，哪个比较操作符可以用来判断两个字符串是否相同？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==      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B. !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=</w:t>
      </w:r>
      <w:r w:rsidR="002B18E1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B18E1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&gt;        D. &lt;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2B18E1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下面哪个不是布尔值的运算？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and      B. none</w:t>
      </w:r>
      <w:r w:rsidR="002B18E1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B18E1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or       D. not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中，以下哪个表达式的结果是</w:t>
      </w:r>
      <w:r w:rsidRPr="00372642">
        <w:rPr>
          <w:rFonts w:ascii="宋体" w:eastAsia="宋体" w:hAnsi="宋体"/>
          <w:sz w:val="21"/>
          <w:szCs w:val="21"/>
          <w:lang w:eastAsia="zh-CN"/>
        </w:rPr>
        <w:t>True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False and True       B. False or False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not False        D. False and False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中，下述哪个表达式的结果是</w:t>
      </w:r>
      <w:r w:rsidRPr="00372642">
        <w:rPr>
          <w:rFonts w:ascii="宋体" w:eastAsia="宋体" w:hAnsi="宋体"/>
          <w:sz w:val="21"/>
          <w:szCs w:val="21"/>
          <w:lang w:eastAsia="zh-CN"/>
        </w:rPr>
        <w:t>False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not True     B. not False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True and True        D. False or True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745CAE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中，下列哪个操作符用于判断一个元素是否在集合中？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and      B. or</w:t>
      </w:r>
      <w:r w:rsidR="00745CAE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745CAE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not      D. in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中，以下哪种方式可以用来判断一个字符串是否全由字母组成？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isalpha(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)方法      B. isdigit()方法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isnumeric(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)方法        D. isspace()方法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中，对于字符串比较，“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a” &gt; “A”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的结果是什么</w:t>
      </w:r>
      <w:r w:rsidRPr="00372642">
        <w:rPr>
          <w:rFonts w:ascii="宋体" w:eastAsia="宋体" w:hAnsi="宋体"/>
          <w:sz w:val="21"/>
          <w:szCs w:val="21"/>
          <w:lang w:eastAsia="zh-CN"/>
        </w:rPr>
        <w:t>?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False        B. True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这个比较是无效的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需要进一步的信息才能进行比较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中，以下哪个操作会返回一个布尔值</w:t>
      </w:r>
      <w:r w:rsidRPr="00372642">
        <w:rPr>
          <w:rFonts w:ascii="宋体" w:eastAsia="宋体" w:hAnsi="宋体"/>
          <w:sz w:val="21"/>
          <w:szCs w:val="21"/>
          <w:lang w:eastAsia="zh-CN"/>
        </w:rPr>
        <w:t>True?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>A. 'a' &gt; 'A'        B. '123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'.isdigit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</w:t>
      </w:r>
      <w:r w:rsidR="00FD4715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FD4715"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两者都是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都不是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any()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函数是用来做什么的？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检查列表中所有元素是否都是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True 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检查列表中至少有一个元素为</w:t>
      </w:r>
      <w:r w:rsidRPr="00372642">
        <w:rPr>
          <w:rFonts w:ascii="宋体" w:eastAsia="宋体" w:hAnsi="宋体"/>
          <w:sz w:val="21"/>
          <w:szCs w:val="21"/>
          <w:lang w:eastAsia="zh-CN"/>
        </w:rPr>
        <w:t>True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检查列表中是否含有任意元素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检查列表是否为空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下列哪个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代码块正确地创建了一个空列表？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list = ['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']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B. list = []</w:t>
      </w:r>
      <w:r w:rsidR="000363EF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0363EF"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list = {}        D. list = [0]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149.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要访问列表</w:t>
      </w:r>
      <w:r w:rsidRPr="00372642">
        <w:rPr>
          <w:rFonts w:ascii="宋体" w:eastAsia="宋体" w:hAnsi="宋体"/>
          <w:sz w:val="21"/>
          <w:szCs w:val="21"/>
          <w:lang w:eastAsia="zh-CN"/>
        </w:rPr>
        <w:t>alist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的倒数第四个元素，下列选项正确的是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alist[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3]     B. alist[4]</w:t>
      </w:r>
      <w:r w:rsidR="00971687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971687"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alist[-3]        D. alist[-4]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中，如何创建一个空列表？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empty_list =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()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B. empty_list = list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empty_list =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{}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D. empty_list = list()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151.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中如何创建一个空的列表？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nulllist(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B. none()</w:t>
      </w:r>
      <w:r w:rsidR="005A0526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5A0526"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[]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无法创建空列表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中，下面那个索引方式获取的是列表的最后一个元素？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lst[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0]       B. lst[-1]</w:t>
      </w:r>
      <w:r w:rsidR="005A0526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5A0526"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lst[len(lst)]        D. lst[1]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中，如何创建一个包含</w:t>
      </w:r>
      <w:r w:rsidRPr="00372642">
        <w:rPr>
          <w:rFonts w:ascii="宋体" w:eastAsia="宋体" w:hAnsi="宋体"/>
          <w:sz w:val="21"/>
          <w:szCs w:val="21"/>
          <w:lang w:eastAsia="zh-CN"/>
        </w:rPr>
        <w:t>5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个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的列表？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zeros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=[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0]*5      B. zeros=[0]+5</w:t>
      </w:r>
      <w:r w:rsidR="005A0526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5A0526" w:rsidRPr="00372642"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zeros=(0)*5      D. zeros={0}*5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有一个由姓名构成的列表</w:t>
      </w:r>
      <w:r w:rsidRPr="00372642">
        <w:rPr>
          <w:rFonts w:ascii="宋体" w:eastAsia="宋体" w:hAnsi="宋体"/>
          <w:sz w:val="21"/>
          <w:szCs w:val="21"/>
          <w:lang w:eastAsia="zh-CN"/>
        </w:rPr>
        <w:t>names=['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柴芳</w:t>
      </w:r>
      <w:r w:rsidRPr="00372642">
        <w:rPr>
          <w:rFonts w:ascii="宋体" w:eastAsia="宋体" w:hAnsi="宋体"/>
          <w:sz w:val="21"/>
          <w:szCs w:val="21"/>
          <w:lang w:eastAsia="zh-CN"/>
        </w:rPr>
        <w:t>', 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程英</w:t>
      </w:r>
      <w:r w:rsidRPr="00372642">
        <w:rPr>
          <w:rFonts w:ascii="宋体" w:eastAsia="宋体" w:hAnsi="宋体"/>
          <w:sz w:val="21"/>
          <w:szCs w:val="21"/>
          <w:lang w:eastAsia="zh-CN"/>
        </w:rPr>
        <w:t>', 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张想</w:t>
      </w:r>
      <w:r w:rsidRPr="00372642">
        <w:rPr>
          <w:rFonts w:ascii="宋体" w:eastAsia="宋体" w:hAnsi="宋体"/>
          <w:sz w:val="21"/>
          <w:szCs w:val="21"/>
          <w:lang w:eastAsia="zh-CN"/>
        </w:rPr>
        <w:t>', 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徐金凤</w:t>
      </w:r>
      <w:r w:rsidRPr="00372642">
        <w:rPr>
          <w:rFonts w:ascii="宋体" w:eastAsia="宋体" w:hAnsi="宋体"/>
          <w:sz w:val="21"/>
          <w:szCs w:val="21"/>
          <w:lang w:eastAsia="zh-CN"/>
        </w:rPr>
        <w:t>', 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张凯</w:t>
      </w:r>
      <w:r w:rsidRPr="00372642">
        <w:rPr>
          <w:rFonts w:ascii="宋体" w:eastAsia="宋体" w:hAnsi="宋体"/>
          <w:sz w:val="21"/>
          <w:szCs w:val="21"/>
          <w:lang w:eastAsia="zh-CN"/>
        </w:rPr>
        <w:t>', 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李四</w:t>
      </w:r>
      <w:r w:rsidRPr="00372642">
        <w:rPr>
          <w:rFonts w:ascii="宋体" w:eastAsia="宋体" w:hAnsi="宋体"/>
          <w:sz w:val="21"/>
          <w:szCs w:val="21"/>
          <w:lang w:eastAsia="zh-CN"/>
        </w:rPr>
        <w:t>']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</w:t>
      </w:r>
      <w:r w:rsidRPr="00372642">
        <w:rPr>
          <w:rFonts w:ascii="宋体" w:eastAsia="宋体" w:hAnsi="宋体"/>
          <w:sz w:val="21"/>
          <w:szCs w:val="21"/>
          <w:lang w:eastAsia="zh-CN"/>
        </w:rPr>
        <w:t>names[-1]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的输出结果是什么？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柴芳       B. 程英</w:t>
      </w:r>
      <w:r w:rsidR="00A61183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A61183"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张想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李四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中，下列哪个是合法的列表定义方式？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alist = 1, 2, 3, 4       B. alist = {1, 2, 3, 4}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alist = [1, 2, 3, 4]     D. alist = (1, 2, 3, 4)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156.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中，列表索引是从什么数字开始的？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0        B. 1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C. -1       D. 任意数字</w:t>
      </w:r>
    </w:p>
    <w:p w:rsidR="00B751B8" w:rsidRPr="00372642" w:rsidRDefault="00B751B8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一个由字符串构成的列表</w:t>
      </w:r>
      <w:r w:rsidRPr="00372642">
        <w:rPr>
          <w:rFonts w:ascii="宋体" w:eastAsia="宋体" w:hAnsi="宋体"/>
          <w:sz w:val="21"/>
          <w:szCs w:val="21"/>
          <w:lang w:eastAsia="zh-CN"/>
        </w:rPr>
        <w:t>str_list=['apple', 'banana', 'cherry']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</w:t>
      </w:r>
      <w:r w:rsidRPr="00372642">
        <w:rPr>
          <w:rFonts w:ascii="宋体" w:eastAsia="宋体" w:hAnsi="宋体"/>
          <w:sz w:val="21"/>
          <w:szCs w:val="21"/>
          <w:lang w:eastAsia="zh-CN"/>
        </w:rPr>
        <w:t>str_list[2]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的输出结果是什么？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Apple        B. banana</w:t>
      </w:r>
      <w:r w:rsidR="00B751B8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B751B8"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cherry       D. None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语言中，使用基于索引的方法访问列表中的元素，例如</w:t>
      </w:r>
      <w:r w:rsidRPr="00372642">
        <w:rPr>
          <w:rFonts w:ascii="宋体" w:eastAsia="宋体" w:hAnsi="宋体"/>
          <w:sz w:val="21"/>
          <w:szCs w:val="21"/>
          <w:lang w:eastAsia="zh-CN"/>
        </w:rPr>
        <w:t>ages[3]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，正序索引范围为什么？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1~len(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ages)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B. 0~len(ages)-1</w:t>
      </w:r>
      <w:r w:rsidR="00372642"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72642" w:rsidRPr="00372642">
        <w:rPr>
          <w:rFonts w:ascii="宋体" w:eastAsia="宋体" w:hAnsi="宋体"/>
          <w:sz w:val="21"/>
          <w:szCs w:val="21"/>
          <w:lang w:eastAsia="zh-CN"/>
        </w:rPr>
        <w:t xml:space="preserve">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0~len(ages)      D. 1~len(ages)-1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159.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中，元组类型数据的特点是什么？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可添加、删除和更新元素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不能添加、删除和更新元素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仅能删除元素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仅能添加元素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当程序需要调整元组内各元素的次序时，哪个函数可能会被使用？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reversed(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B. append()</w:t>
      </w:r>
      <w:r w:rsidR="00372642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index()      D. merge()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假设有一个元组如下：</w:t>
      </w:r>
      <w:r w:rsidRPr="00372642">
        <w:rPr>
          <w:rFonts w:ascii="宋体" w:eastAsia="宋体" w:hAnsi="宋体"/>
          <w:sz w:val="21"/>
          <w:szCs w:val="21"/>
          <w:lang w:eastAsia="zh-CN"/>
        </w:rPr>
        <w:t>tup = ('Python', 'Java', 'C++')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。如果我们尝试通过命令</w:t>
      </w:r>
      <w:r w:rsidRPr="00372642">
        <w:rPr>
          <w:rFonts w:ascii="宋体" w:eastAsia="宋体" w:hAnsi="宋体"/>
          <w:sz w:val="21"/>
          <w:szCs w:val="21"/>
          <w:lang w:eastAsia="zh-CN"/>
        </w:rPr>
        <w:t>tup[1]='JavaScript'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修改元组中的元素，那么将会出现什么样的错误？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TypeError        B. IndexError       C. ValueError       D. AttributeError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当在一个元组</w:t>
      </w:r>
      <w:r w:rsidRPr="00372642">
        <w:rPr>
          <w:rFonts w:ascii="宋体" w:eastAsia="宋体" w:hAnsi="宋体"/>
          <w:sz w:val="21"/>
          <w:szCs w:val="21"/>
          <w:lang w:eastAsia="zh-CN"/>
        </w:rPr>
        <w:t>ages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中尝试调用</w:t>
      </w:r>
      <w:r w:rsidRPr="00372642">
        <w:rPr>
          <w:rFonts w:ascii="宋体" w:eastAsia="宋体" w:hAnsi="宋体"/>
          <w:sz w:val="21"/>
          <w:szCs w:val="21"/>
          <w:lang w:eastAsia="zh-CN"/>
        </w:rPr>
        <w:t>ages.append(20)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时</w:t>
      </w:r>
      <w:r w:rsidRPr="00372642">
        <w:rPr>
          <w:rFonts w:ascii="宋体" w:eastAsia="宋体" w:hAnsi="宋体"/>
          <w:sz w:val="21"/>
          <w:szCs w:val="21"/>
          <w:lang w:eastAsia="zh-CN"/>
        </w:rPr>
        <w:t>,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将返回什么样的错误？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IndexError       B. ValueError    C. FunctionError        D. AttributeError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中，当需要两个元组合并生成一个新的元组时，可以使用什么运算符？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/        B. *</w:t>
      </w:r>
      <w:r w:rsidR="00F01CFD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F01CFD">
        <w:rPr>
          <w:rFonts w:ascii="宋体" w:eastAsia="宋体" w:hAnsi="宋体"/>
          <w:sz w:val="21"/>
          <w:szCs w:val="21"/>
          <w:lang w:eastAsia="zh-CN"/>
        </w:rPr>
        <w:t xml:space="preserve">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//       D. +</w:t>
      </w:r>
    </w:p>
    <w:p w:rsidR="00F01CFD" w:rsidRDefault="00F01CF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6334E3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已知元组</w:t>
      </w:r>
      <w:r w:rsidRPr="00372642">
        <w:rPr>
          <w:rFonts w:ascii="宋体" w:eastAsia="宋体" w:hAnsi="宋体"/>
          <w:sz w:val="21"/>
          <w:szCs w:val="21"/>
          <w:lang w:eastAsia="zh-CN"/>
        </w:rPr>
        <w:t>b_tuple=(1,2,3,4,5,6,7)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，以下哪个选项不能得到正确结果？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6C3ABE" w:rsidRPr="006C3ABE" w:rsidRDefault="006C3ABE" w:rsidP="006C3ABE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6C3ABE">
        <w:rPr>
          <w:rFonts w:ascii="宋体" w:eastAsia="宋体" w:hAnsi="宋体"/>
          <w:sz w:val="21"/>
          <w:szCs w:val="21"/>
          <w:lang w:eastAsia="zh-CN"/>
        </w:rPr>
        <w:t>A. print(b_</w:t>
      </w:r>
      <w:proofErr w:type="gramStart"/>
      <w:r w:rsidRPr="006C3ABE">
        <w:rPr>
          <w:rFonts w:ascii="宋体" w:eastAsia="宋体" w:hAnsi="宋体"/>
          <w:sz w:val="21"/>
          <w:szCs w:val="21"/>
          <w:lang w:eastAsia="zh-CN"/>
        </w:rPr>
        <w:t>tuple[</w:t>
      </w:r>
      <w:proofErr w:type="gramEnd"/>
      <w:r w:rsidRPr="006C3ABE">
        <w:rPr>
          <w:rFonts w:ascii="宋体" w:eastAsia="宋体" w:hAnsi="宋体"/>
          <w:sz w:val="21"/>
          <w:szCs w:val="21"/>
          <w:lang w:eastAsia="zh-CN"/>
        </w:rPr>
        <w:t>-1])</w:t>
      </w:r>
      <w:r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>
        <w:rPr>
          <w:rFonts w:ascii="宋体" w:eastAsia="宋体" w:hAnsi="宋体"/>
          <w:sz w:val="21"/>
          <w:szCs w:val="21"/>
          <w:lang w:eastAsia="zh-CN"/>
        </w:rPr>
        <w:t xml:space="preserve">   </w:t>
      </w:r>
      <w:r w:rsidRPr="006C3ABE">
        <w:rPr>
          <w:rFonts w:ascii="宋体" w:eastAsia="宋体" w:hAnsi="宋体"/>
          <w:sz w:val="21"/>
          <w:szCs w:val="21"/>
          <w:lang w:eastAsia="zh-CN"/>
        </w:rPr>
        <w:t>B. print(b_tuple[1:5])</w:t>
      </w:r>
    </w:p>
    <w:p w:rsidR="00CB4C42" w:rsidRPr="00372642" w:rsidRDefault="006C3ABE" w:rsidP="006C3ABE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6C3ABE">
        <w:rPr>
          <w:rFonts w:ascii="宋体" w:eastAsia="宋体" w:hAnsi="宋体"/>
          <w:sz w:val="21"/>
          <w:szCs w:val="21"/>
          <w:lang w:eastAsia="zh-CN"/>
        </w:rPr>
        <w:t>C. print(len(b_tuple</w:t>
      </w:r>
      <w:proofErr w:type="gramStart"/>
      <w:r w:rsidRPr="006C3ABE">
        <w:rPr>
          <w:rFonts w:ascii="宋体" w:eastAsia="宋体" w:hAnsi="宋体"/>
          <w:sz w:val="21"/>
          <w:szCs w:val="21"/>
          <w:lang w:eastAsia="zh-CN"/>
        </w:rPr>
        <w:t>))</w:t>
      </w:r>
      <w:r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>
        <w:rPr>
          <w:rFonts w:ascii="宋体" w:eastAsia="宋体" w:hAnsi="宋体"/>
          <w:sz w:val="21"/>
          <w:szCs w:val="21"/>
          <w:lang w:eastAsia="zh-CN"/>
        </w:rPr>
        <w:t xml:space="preserve">  </w:t>
      </w:r>
      <w:proofErr w:type="gramEnd"/>
      <w:r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6C3ABE">
        <w:rPr>
          <w:rFonts w:ascii="宋体" w:eastAsia="宋体" w:hAnsi="宋体"/>
          <w:sz w:val="21"/>
          <w:szCs w:val="21"/>
          <w:lang w:eastAsia="zh-CN"/>
        </w:rPr>
        <w:t>D. b_tuple.append(8)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165.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利用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的哪个内置函数可以获取元组中元素的个数？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sum(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 B. len()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count(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D. tuple()</w:t>
      </w:r>
    </w:p>
    <w:p w:rsidR="00BB7DEE" w:rsidRDefault="00BB7DEE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中，哪种情况下会出现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"'tuple' object has no attribute 'append'"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错误？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当尝试删除元组元素时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当尝试向元组添加元素时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当尝试改变元组元素排序时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当尝试寻找元组中的最大元素时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BB7DEE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语言中，如果尝试访问列表索引超出有效范围的元素，例如</w:t>
      </w:r>
      <w:r w:rsidRPr="00372642">
        <w:rPr>
          <w:rFonts w:ascii="宋体" w:eastAsia="宋体" w:hAnsi="宋体"/>
          <w:sz w:val="21"/>
          <w:szCs w:val="21"/>
          <w:lang w:eastAsia="zh-CN"/>
        </w:rPr>
        <w:t>ages[6]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将返回哪种错误？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AttributeError       B. TypeError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IndexError       D. ValueError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如果要从元组中获取指定元素的索引位置，应使用哪个内置函数或方法？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index(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B. count()</w:t>
      </w:r>
      <w:r w:rsidR="00BB7DEE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BB7DEE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sort()       D. len()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169.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下列对元组</w:t>
      </w:r>
      <w:r w:rsidRPr="00372642">
        <w:rPr>
          <w:rFonts w:ascii="宋体" w:eastAsia="宋体" w:hAnsi="宋体"/>
          <w:sz w:val="21"/>
          <w:szCs w:val="21"/>
          <w:lang w:eastAsia="zh-CN"/>
        </w:rPr>
        <w:t>atuple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的操作，哪个会导致错误？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atuple.append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(20)        B. atuple = atuple * 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atuple = sorted(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atuple)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D. count = len(atuple)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170.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中的哪个函数能够从其他容器类型创建集合？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set(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 B. list()</w:t>
      </w:r>
      <w:r w:rsidR="00D5762D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D5762D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dict()       D. tuple()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中，关于集合运算，哪个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内置方法可以判断某个集合是否为另一个集合的子集？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issmall(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 B. ispart()     C. issubset()       D. isminor()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中，关于集合的赋值哪项是正确的？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集合可以包含重复元素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集合的元素排列有序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集合可以通过索引访问元素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集合用于去除重复元素，并且其元素排列无序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中，关于集合运算的正确描述是什么？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有两个集合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，如果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中的所有元素在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中都存在，那么可以称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为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的子集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有两个集合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，如果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中的所有元素在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中都存在，那么可以称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为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的超集</w:t>
      </w: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如果两个集合有共同元素，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那么两个集合就是“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相离”的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如果两个集合无任何共同元素，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那么两个集合就是“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相离”的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的集合运算中，对于</w:t>
      </w:r>
      <w:r w:rsidRPr="00372642">
        <w:rPr>
          <w:rFonts w:ascii="宋体" w:eastAsia="宋体" w:hAnsi="宋体"/>
          <w:sz w:val="21"/>
          <w:szCs w:val="21"/>
          <w:lang w:eastAsia="zh-CN"/>
        </w:rPr>
        <w:t>set1 = {1, 2, 3}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set2 = {2, 3, 4}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，下列哪项操作无法得到预期结果？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set1 | set2求并集       B. set1 &amp; set2求交集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set1[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0]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访问元素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D. set1 - set2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求差集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中，哪个选项描述的是无法进行的集合操作？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向集合中添加元素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从集合中删除元素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C. 清空集合     D. 更改集合中的元素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中，如何创建一个包含“北京”、“上海”和“广州”三个元素的集合？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set = {"北京", "上海", "广州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"}   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  B. set("北京", "上海", "广州")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 xml:space="preserve">C. set = 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set(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"北京", "上海", "广州")      D. set = ["北京", "上海", "广州"]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中，如果现有集合</w:t>
      </w:r>
      <w:r w:rsidRPr="00372642">
        <w:rPr>
          <w:rFonts w:ascii="宋体" w:eastAsia="宋体" w:hAnsi="宋体"/>
          <w:sz w:val="21"/>
          <w:szCs w:val="21"/>
          <w:lang w:eastAsia="zh-CN"/>
        </w:rPr>
        <w:t>set1 = {1, 2, 3}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，下列哪个操作能将</w:t>
      </w:r>
      <w:r w:rsidRPr="00372642">
        <w:rPr>
          <w:rFonts w:ascii="宋体" w:eastAsia="宋体" w:hAnsi="宋体"/>
          <w:sz w:val="21"/>
          <w:szCs w:val="21"/>
          <w:lang w:eastAsia="zh-CN"/>
        </w:rPr>
        <w:t>4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添加到集合中？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set1.add(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4)      B. set1.append(4)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set1.insert(4)       D. set1.push(4)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下面的选项哪项是错误的？</w:t>
      </w: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集合确保所包含的数据元素是互不相同的。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</w:t>
      </w: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可以用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set(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函数从列表生成集合。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无法通过索引位置来访问集合中的数据。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如果集合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是集合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的子集，那</w:t>
      </w:r>
      <w:r w:rsidRPr="00372642">
        <w:rPr>
          <w:rFonts w:ascii="宋体" w:eastAsia="宋体" w:hAnsi="宋体"/>
          <w:sz w:val="21"/>
          <w:szCs w:val="21"/>
          <w:lang w:eastAsia="zh-CN"/>
        </w:rPr>
        <w:t>A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中的数据元素个数一定比</w:t>
      </w:r>
      <w:r w:rsidRPr="00372642">
        <w:rPr>
          <w:rFonts w:ascii="宋体" w:eastAsia="宋体" w:hAnsi="宋体"/>
          <w:sz w:val="21"/>
          <w:szCs w:val="21"/>
          <w:lang w:eastAsia="zh-CN"/>
        </w:rPr>
        <w:t>B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少。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179.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中，对于两个集合</w:t>
      </w:r>
      <w:r w:rsidRPr="00372642">
        <w:rPr>
          <w:rFonts w:ascii="宋体" w:eastAsia="宋体" w:hAnsi="宋体"/>
          <w:sz w:val="21"/>
          <w:szCs w:val="21"/>
          <w:lang w:eastAsia="zh-CN"/>
        </w:rPr>
        <w:t>set1 = {1, 2, 3}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set2 = {3, 4, 5}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，哪项操作可以获得两个集合的对称差集（</w:t>
      </w:r>
      <w:r w:rsidRPr="00372642">
        <w:rPr>
          <w:rFonts w:ascii="宋体" w:eastAsia="宋体" w:hAnsi="宋体"/>
          <w:sz w:val="21"/>
          <w:szCs w:val="21"/>
          <w:lang w:eastAsia="zh-CN"/>
        </w:rPr>
        <w:t>symmetric difference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）？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set1 | set2      B. set1 &amp; set2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set1 - set2      D. set1 ^ set2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180.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</w:t>
      </w:r>
      <w:r w:rsidRPr="00372642">
        <w:rPr>
          <w:rFonts w:ascii="宋体" w:eastAsia="宋体" w:hAnsi="宋体"/>
          <w:sz w:val="21"/>
          <w:szCs w:val="21"/>
          <w:lang w:eastAsia="zh-CN"/>
        </w:rPr>
        <w:t>,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访问一个不存在的关键字，会有什么结果？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返回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None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返回</w:t>
      </w:r>
      <w:r w:rsidRPr="00372642">
        <w:rPr>
          <w:rFonts w:ascii="宋体" w:eastAsia="宋体" w:hAnsi="宋体"/>
          <w:sz w:val="21"/>
          <w:szCs w:val="21"/>
          <w:lang w:eastAsia="zh-CN"/>
        </w:rPr>
        <w:t>KeyError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错误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返回一个空字符串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程序会崩溃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语言中，访问字典中的条目且并将其从字典移除应该使用哪个方法？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popitem(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 B. pop()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remove(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D. del()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中，下列哪个选项不是创建字典的合法方式？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1A5BE5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dict1 = {"a": 1, "b": 2}     B. dict2 =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dict(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a=1, b=2)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dict3 =     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dict(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[("a", 1), ("b", 2)])      D. dict4 = {[1, "a"], [2, "b"]}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中，以下哪种方式可以更新字典中的键值对？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dict1.append('a'=1)      B. dict1['a'] = 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dict1.remove('a'=2)      D. dict1.values('a'=2)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中，哪个方法可以返回字典中所有的键，且这些键在一个列表中？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keys（）       B. values（）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C. items（）      D. keyslist（）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中，哪个方法可以返回字典的所有键？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dict1.values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()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B. dict1.keys().values()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dict1.keys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()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D. dict1.items()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下面哪种方式创建的字典是错误的？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dict1 = {"key": "value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 xml:space="preserve">"}   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  B. dict2 = dict(key="value")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dict3 =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dict(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[("key", "value")])     D. dict4 = dict("key"="value")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中，尝试访问一个不存在的字典键会得到什么结果？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返回None       B. 返回一个空字典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抛出</w:t>
      </w:r>
      <w:r w:rsidRPr="00372642">
        <w:rPr>
          <w:rFonts w:ascii="宋体" w:eastAsia="宋体" w:hAnsi="宋体"/>
          <w:sz w:val="21"/>
          <w:szCs w:val="21"/>
          <w:lang w:eastAsia="zh-CN"/>
        </w:rPr>
        <w:t>KeyError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错误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返回一个空字符串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中创建空字典的方式有哪些？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lastRenderedPageBreak/>
        <w:t xml:space="preserve">A. 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使用花括号{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}      B. 使用dict()函数       C. 使用空字符串""     D. A和B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189.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中，如果需要在一个条件为</w:t>
      </w:r>
      <w:r w:rsidRPr="00372642">
        <w:rPr>
          <w:rFonts w:ascii="宋体" w:eastAsia="宋体" w:hAnsi="宋体"/>
          <w:sz w:val="21"/>
          <w:szCs w:val="21"/>
          <w:lang w:eastAsia="zh-CN"/>
        </w:rPr>
        <w:t>True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的情况下检查其他条件，应该使用什么？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嵌套的</w:t>
      </w:r>
      <w:r w:rsidRPr="00372642">
        <w:rPr>
          <w:rFonts w:ascii="宋体" w:eastAsia="宋体" w:hAnsi="宋体"/>
          <w:sz w:val="21"/>
          <w:szCs w:val="21"/>
          <w:lang w:eastAsia="zh-CN"/>
        </w:rPr>
        <w:t>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B. elif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else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并列的</w:t>
      </w:r>
      <w:r w:rsidRPr="00372642">
        <w:rPr>
          <w:rFonts w:ascii="宋体" w:eastAsia="宋体" w:hAnsi="宋体"/>
          <w:sz w:val="21"/>
          <w:szCs w:val="21"/>
          <w:lang w:eastAsia="zh-CN"/>
        </w:rPr>
        <w:t>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中，如果所有的</w:t>
      </w:r>
      <w:r w:rsidRPr="00372642">
        <w:rPr>
          <w:rFonts w:ascii="宋体" w:eastAsia="宋体" w:hAnsi="宋体"/>
          <w:sz w:val="21"/>
          <w:szCs w:val="21"/>
          <w:lang w:eastAsia="zh-CN"/>
        </w:rPr>
        <w:t>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>elif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语句都判断为</w:t>
      </w:r>
      <w:r w:rsidRPr="00372642">
        <w:rPr>
          <w:rFonts w:ascii="宋体" w:eastAsia="宋体" w:hAnsi="宋体"/>
          <w:sz w:val="21"/>
          <w:szCs w:val="21"/>
          <w:lang w:eastAsia="zh-CN"/>
        </w:rPr>
        <w:t>False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，那么什么语句将会被执行？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最后一个</w:t>
      </w:r>
      <w:r w:rsidRPr="00372642">
        <w:rPr>
          <w:rFonts w:ascii="宋体" w:eastAsia="宋体" w:hAnsi="宋体"/>
          <w:sz w:val="21"/>
          <w:szCs w:val="21"/>
          <w:lang w:eastAsia="zh-CN"/>
        </w:rPr>
        <w:t>elif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else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  <w:r w:rsidR="00E90753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E90753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if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以上都不对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以下程序的输出是：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n = 3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if n &gt;= 3: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print("OK1")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elif n &gt; 2: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print("OK2")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else: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print("OK3")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OK1      B. OK2</w:t>
      </w:r>
      <w:r w:rsidR="00201634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201634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OK3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无输出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在以下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循环中，如果我们想逐步验证从</w:t>
      </w: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到</w:t>
      </w:r>
      <w:r w:rsidRPr="00372642">
        <w:rPr>
          <w:rFonts w:ascii="宋体" w:eastAsia="宋体" w:hAnsi="宋体"/>
          <w:sz w:val="21"/>
          <w:szCs w:val="21"/>
          <w:lang w:eastAsia="zh-CN"/>
        </w:rPr>
        <w:t>10000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的所有整数，我们应使用哪个函数？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range(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1, 10001)      B. range(1, 10000)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range(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0, 10000)      D. range(0, 10001)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循环中，如果我们想提前结束整个循环，应当使用什么关键字？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continue     B. pass     C. break        D. exit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的循环结构中，如果想在满足某条件时忽略循环剩余部分并立即开始下一轮循环，应使用哪条语句？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"pass"       B. "continue"       C. "ignore"     D. "break"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的循环结构中，何种语句可以用于中断当前循环并跳出最近的一层循环？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>A. pass     B. continue     C. exit     D. break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以下程序的输出是：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n = 1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for i in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range(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3):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n = n + 1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print(n)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3        B. 4</w:t>
      </w:r>
      <w:r w:rsidR="0046438A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46438A">
        <w:rPr>
          <w:rFonts w:ascii="宋体" w:eastAsia="宋体" w:hAnsi="宋体"/>
          <w:sz w:val="21"/>
          <w:szCs w:val="21"/>
          <w:lang w:eastAsia="zh-CN"/>
        </w:rPr>
        <w:t xml:space="preserve">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1        D. 5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中，“嵌套循环”是什么意思？</w:t>
      </w:r>
    </w:p>
    <w:p w:rsidR="00284453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一个循环内部有另一个循环，两者是平行关系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一个循环后面跟着一个循环，两者是顺序关系</w:t>
      </w:r>
    </w:p>
    <w:p w:rsidR="00284453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一个循环内部有另一个循环，两者是包含关系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一个循环里有多个循环条件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中，如果要在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循环结束后，执行某些操作，我们应该怎么做？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循环后直接写操作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在循环里检查循环次数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循环结束后使用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'finally'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关键字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循环内部使用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'else'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关键字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199.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对于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循环，以下哪个说法不正确</w:t>
      </w:r>
      <w:r w:rsidRPr="00372642">
        <w:rPr>
          <w:rFonts w:ascii="宋体" w:eastAsia="宋体" w:hAnsi="宋体"/>
          <w:sz w:val="21"/>
          <w:szCs w:val="21"/>
          <w:lang w:eastAsia="zh-CN"/>
        </w:rPr>
        <w:t>?</w:t>
      </w:r>
    </w:p>
    <w:p w:rsidR="003153D0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循环可以遍历任何序列，如列表和字符串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在循环中可以通过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语句跳出当前循环</w:t>
      </w:r>
    </w:p>
    <w:p w:rsidR="003153D0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循环在开始时会预先确定循环的次数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D. 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循环会修改正在遍历的序列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5504AC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循环语句中，以下哪个关键字可以终止循环？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stop     B. end      C. break    D. terminate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循环中，哪一个关键词可以用于在满足某条件时立即继续下一轮的循环，不执行剩下的语句？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stop     B. continue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pass     D. keep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202.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循环的执行体至少会被执行几次？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一次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两次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C. 取决于条件        D. 三次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循环计算</w:t>
      </w:r>
      <w:r w:rsidRPr="00372642">
        <w:rPr>
          <w:rFonts w:ascii="宋体" w:eastAsia="宋体" w:hAnsi="宋体"/>
          <w:sz w:val="21"/>
          <w:szCs w:val="21"/>
          <w:lang w:eastAsia="zh-CN"/>
        </w:rPr>
        <w:t>1+2+3+...+10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的和，以下哪段代码是正确的？</w:t>
      </w:r>
    </w:p>
    <w:p w:rsidR="00CE0248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n = 1; sum = 0 while n &lt;= 10: sum += n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B. sum = 0 while True: sum += 1; if sum == 10: break</w:t>
      </w:r>
    </w:p>
    <w:p w:rsidR="0069768A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sum = 0; n = 1 while n &lt;= 10: sum += n; n += 1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D. sum = 0 while sum &lt; 10: sum += 1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下列代码的执行结果是什么：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index = 1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while index &lt; 3: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index = index + 2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print(index)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1        B. 2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3        D. 4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以下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代码：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n = 5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while n &gt; 0: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n -= 1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print(n)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最后一次输出的是：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0        B. 1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4        D. 5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的循环语句中，以下哪个关键字可以使得程序跳过当前循环的剩余语句，开始下一轮循环？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skip     B. continue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jump     D. ignore</w:t>
      </w:r>
    </w:p>
    <w:p w:rsidR="00EF0E2C" w:rsidRDefault="00EF0E2C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207.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语言中，如果在多层嵌套的循环内部使用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break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语句，这个语句将对哪一层的循环生效？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最外层的循环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最近处于同一层的循环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所有的循环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无法确定，取决于程序的其他操作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语言中，一个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循环可以嵌套在另一个</w:t>
      </w:r>
      <w:r w:rsidRPr="00372642">
        <w:rPr>
          <w:rFonts w:ascii="宋体" w:eastAsia="宋体" w:hAnsi="宋体"/>
          <w:sz w:val="21"/>
          <w:szCs w:val="21"/>
          <w:lang w:eastAsia="zh-CN"/>
        </w:rPr>
        <w:t>while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循环内部，这种循环结构叫做什么？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并行循环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顺序循环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混合循环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嵌套循环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209.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下述选项中，哪项是用来读取文件数据的函数？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close(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B. open()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read(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D. seek()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当我们使用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处理文件时，如果不再需要打开的文件，我们应当执行什么操作来释放资源？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f.open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B. f.write()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f.read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D. f.close()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在文件内容的读写过程中，哪个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内置函数是用来关闭文件并确保文件数据一致性的？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open(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B. close()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read(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)       D. write()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212.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中，将数据对象转化为二进制字节序列的过程被称为什么？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序列化      B. 反序列化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解压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压缩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中，以下哪个函数可以将内存中的数据写入到磁盘文件中？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f.write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   B. f.read()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f.open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D. f.close()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中，哪个方法可以将文件从读取模式切换到写入模式？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f.switch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  B. f.mode_change()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f.write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_mode()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无法从读取模式切换到写入模式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中，如果没有主动关闭打开的文件，以下哪项可能会发生？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文件数据可以正常写入磁盘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文件可能会被其他程序删除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可能会损坏硬盘中的文件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文件的读取速度会提高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readline()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方法读取文件的一行并返回什么类型的数据？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字节序列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字符串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C. 字符串的列表       D. 整数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中，当你使用</w:t>
      </w:r>
      <w:r w:rsidRPr="00372642">
        <w:rPr>
          <w:rFonts w:ascii="宋体" w:eastAsia="宋体" w:hAnsi="宋体"/>
          <w:sz w:val="21"/>
          <w:szCs w:val="21"/>
          <w:lang w:eastAsia="zh-CN"/>
        </w:rPr>
        <w:t>open()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打开文件时，如果未指定模式参数，那么默认的模式是什么？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"w"      B. "r"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C. "a"      D. "x"</w:t>
      </w:r>
    </w:p>
    <w:p w:rsidR="0043758D" w:rsidRDefault="0043758D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中，如果在</w:t>
      </w:r>
      <w:r w:rsidRPr="00372642">
        <w:rPr>
          <w:rFonts w:ascii="宋体" w:eastAsia="宋体" w:hAnsi="宋体"/>
          <w:sz w:val="21"/>
          <w:szCs w:val="21"/>
          <w:lang w:eastAsia="zh-CN"/>
        </w:rPr>
        <w:t>open()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函数中将模式设置为</w:t>
      </w:r>
      <w:r w:rsidRPr="00372642">
        <w:rPr>
          <w:rFonts w:ascii="宋体" w:eastAsia="宋体" w:hAnsi="宋体"/>
          <w:sz w:val="21"/>
          <w:szCs w:val="21"/>
          <w:lang w:eastAsia="zh-CN"/>
        </w:rPr>
        <w:t>"r+b"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，那么操作文件具备哪些权限？</w:t>
      </w:r>
    </w:p>
    <w:p w:rsidR="00325089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只读取二进制（字节序列）数据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清空文件，只写入二进制（字节序列）数据</w:t>
      </w:r>
    </w:p>
    <w:p w:rsidR="00325089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只写入二进制（字节序列）数据，将其追加到文件末尾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可读可写模式，不清空已有文件，既可以从指定位置读取，也可以覆写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219.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文本文件的</w:t>
      </w:r>
      <w:r w:rsidRPr="00372642">
        <w:rPr>
          <w:rFonts w:ascii="宋体" w:eastAsia="宋体" w:hAnsi="宋体"/>
          <w:sz w:val="21"/>
          <w:szCs w:val="21"/>
          <w:lang w:eastAsia="zh-CN"/>
        </w:rPr>
        <w:t>f.read()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方法会返回什么数据类型？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字节序列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字符串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C. 字符串的列表       D. 整数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语言中，哪个函数可以将字符串写入到文本文件中？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f.write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   B. f.read()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f.open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D. f.close()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</w:t>
      </w:r>
      <w:r w:rsidRPr="00372642">
        <w:rPr>
          <w:rFonts w:ascii="宋体" w:eastAsia="宋体" w:hAnsi="宋体"/>
          <w:sz w:val="21"/>
          <w:szCs w:val="21"/>
          <w:lang w:eastAsia="zh-CN"/>
        </w:rPr>
        <w:t>readlines()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方法读取文件的所有行并返回什么类型的数据？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字节序列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字符串</w:t>
      </w:r>
      <w:r w:rsidR="00325089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25089">
        <w:rPr>
          <w:rFonts w:ascii="宋体" w:eastAsia="宋体" w:hAnsi="宋体"/>
          <w:sz w:val="21"/>
          <w:szCs w:val="21"/>
          <w:lang w:eastAsia="zh-CN"/>
        </w:rPr>
        <w:t xml:space="preserve">    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C. 字符串的列表       D. 整数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222. f.read()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方法中省略</w:t>
      </w:r>
      <w:r w:rsidRPr="00372642">
        <w:rPr>
          <w:rFonts w:ascii="宋体" w:eastAsia="宋体" w:hAnsi="宋体"/>
          <w:sz w:val="21"/>
          <w:szCs w:val="21"/>
          <w:lang w:eastAsia="zh-CN"/>
        </w:rPr>
        <w:t>size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参数，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解释器将会怎样处理？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报错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只读取第一行的数据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读入整个文件中的所有数据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不执行任何操作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中，当我们对一个已经打开的文件使用完毕后，下一步的推荐操作是什么？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执行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f.read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()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执行</w:t>
      </w:r>
      <w:r w:rsidRPr="00372642">
        <w:rPr>
          <w:rFonts w:ascii="宋体" w:eastAsia="宋体" w:hAnsi="宋体"/>
          <w:sz w:val="21"/>
          <w:szCs w:val="21"/>
          <w:lang w:eastAsia="zh-CN"/>
        </w:rPr>
        <w:t>f.seek(0)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执行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f.close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 xml:space="preserve">()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不需要进行任何操作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如果要从二进制文件中读取固定大小的数据，我们可以利用哪个方法？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f.write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   B. f.close()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f.open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()     D. f.read()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在</w:t>
      </w:r>
      <w:r w:rsidRPr="00372642">
        <w:rPr>
          <w:rFonts w:ascii="宋体" w:eastAsia="宋体" w:hAnsi="宋体"/>
          <w:sz w:val="21"/>
          <w:szCs w:val="21"/>
          <w:lang w:eastAsia="zh-CN"/>
        </w:rPr>
        <w:t>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中，执行</w:t>
      </w:r>
      <w:r w:rsidRPr="00372642">
        <w:rPr>
          <w:rFonts w:ascii="宋体" w:eastAsia="宋体" w:hAnsi="宋体"/>
          <w:sz w:val="21"/>
          <w:szCs w:val="21"/>
          <w:lang w:eastAsia="zh-CN"/>
        </w:rPr>
        <w:t>def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语句创建的函数，是否会立刻执行其中的代码？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A. 是        B. 否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取决于函数是否有参数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取决于函数是否有</w:t>
      </w:r>
      <w:r w:rsidRPr="00372642">
        <w:rPr>
          <w:rFonts w:ascii="宋体" w:eastAsia="宋体" w:hAnsi="宋体"/>
          <w:sz w:val="21"/>
          <w:szCs w:val="21"/>
          <w:lang w:eastAsia="zh-CN"/>
        </w:rPr>
        <w:t>return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函数在定义时，括号中的参数称为什么？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实参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形参</w:t>
      </w:r>
      <w:r w:rsidR="00366891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66891">
        <w:rPr>
          <w:rFonts w:ascii="宋体" w:eastAsia="宋体" w:hAnsi="宋体"/>
          <w:sz w:val="21"/>
          <w:szCs w:val="21"/>
          <w:lang w:eastAsia="zh-CN"/>
        </w:rPr>
        <w:t xml:space="preserve">      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变量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整数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227.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中的哪个关键字可以定义一个函数？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A. func     B. def</w:t>
      </w:r>
      <w:r w:rsidR="00366891">
        <w:rPr>
          <w:rFonts w:ascii="宋体" w:eastAsia="宋体" w:hAnsi="宋体" w:hint="eastAsia"/>
          <w:sz w:val="21"/>
          <w:szCs w:val="21"/>
          <w:lang w:eastAsia="zh-CN"/>
        </w:rPr>
        <w:t xml:space="preserve"> </w:t>
      </w:r>
      <w:r w:rsidR="00366891">
        <w:rPr>
          <w:rFonts w:ascii="宋体" w:eastAsia="宋体" w:hAnsi="宋体"/>
          <w:sz w:val="21"/>
          <w:szCs w:val="21"/>
          <w:lang w:eastAsia="zh-CN"/>
        </w:rPr>
        <w:t xml:space="preserve">      </w:t>
      </w:r>
      <w:r w:rsidRPr="00372642">
        <w:rPr>
          <w:rFonts w:ascii="宋体" w:eastAsia="宋体" w:hAnsi="宋体"/>
          <w:sz w:val="21"/>
          <w:szCs w:val="21"/>
          <w:lang w:eastAsia="zh-CN"/>
        </w:rPr>
        <w:t>C. define       D. fun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228. Python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语言提供的</w:t>
      </w:r>
      <w:r w:rsidRPr="00372642">
        <w:rPr>
          <w:rFonts w:ascii="宋体" w:eastAsia="宋体" w:hAnsi="宋体"/>
          <w:sz w:val="21"/>
          <w:szCs w:val="21"/>
          <w:lang w:eastAsia="zh-CN"/>
        </w:rPr>
        <w:t>def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语句是用来干什么的？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proofErr w:type="gramStart"/>
      <w:r w:rsidRPr="00372642">
        <w:rPr>
          <w:rFonts w:ascii="宋体" w:eastAsia="宋体" w:hAnsi="宋体" w:hint="eastAsia"/>
          <w:sz w:val="21"/>
          <w:szCs w:val="21"/>
          <w:lang w:eastAsia="zh-CN"/>
        </w:rPr>
        <w:t>将一段相对完整的功能语句代码段封装为“</w:t>
      </w:r>
      <w:proofErr w:type="gramEnd"/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函数”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定义一个变量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进行条件判断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循环执行一系列语句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229.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函数的参数在函数中的作用是什么？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A.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输出结果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B.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表示语句块中包含了可以调节或者定制的选项</w:t>
      </w:r>
    </w:p>
    <w:p w:rsidR="000B01B8" w:rsidRPr="00372642" w:rsidRDefault="00CB4C4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C.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执行函数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D.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表示函数的返回值</w:t>
      </w:r>
    </w:p>
    <w:p w:rsidR="00CB4C42" w:rsidRPr="00372642" w:rsidRDefault="00CB4C4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</w:p>
    <w:p w:rsidR="00F749A7" w:rsidRPr="00372642" w:rsidRDefault="00F749A7" w:rsidP="004D31BB">
      <w:pPr>
        <w:spacing w:after="0" w:line="240" w:lineRule="auto"/>
        <w:rPr>
          <w:rFonts w:ascii="宋体" w:eastAsia="宋体" w:hAnsi="宋体"/>
          <w:b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三、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综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合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题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，每小</w:t>
      </w:r>
      <w:r w:rsidRPr="00372642">
        <w:rPr>
          <w:rFonts w:ascii="宋体" w:eastAsia="宋体" w:hAnsi="宋体" w:cs="微软雅黑" w:hint="eastAsia"/>
          <w:b/>
          <w:sz w:val="21"/>
          <w:szCs w:val="21"/>
          <w:lang w:eastAsia="zh-CN"/>
        </w:rPr>
        <w:t>题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5分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lastRenderedPageBreak/>
        <w:t xml:space="preserve">230.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这段程序实现了输入一个句子，然后统计句子中单词的数量，并输出结果。单词之间以空格分隔。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例如：输入：</w:t>
      </w:r>
      <w:r w:rsidRPr="00372642">
        <w:rPr>
          <w:rFonts w:ascii="宋体" w:eastAsia="宋体" w:hAnsi="宋体"/>
          <w:sz w:val="21"/>
          <w:szCs w:val="21"/>
          <w:lang w:eastAsia="zh-CN"/>
        </w:rPr>
        <w:t>"Hello world, this is a test."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输出：</w:t>
      </w:r>
      <w:r w:rsidRPr="00372642">
        <w:rPr>
          <w:rFonts w:ascii="宋体" w:eastAsia="宋体" w:hAnsi="宋体"/>
          <w:sz w:val="21"/>
          <w:szCs w:val="21"/>
          <w:lang w:eastAsia="zh-CN"/>
        </w:rPr>
        <w:t>5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sentence = input("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请输入一个句子：</w:t>
      </w:r>
      <w:r w:rsidRPr="00372642">
        <w:rPr>
          <w:rFonts w:ascii="宋体" w:eastAsia="宋体" w:hAnsi="宋体"/>
          <w:sz w:val="21"/>
          <w:szCs w:val="21"/>
          <w:lang w:eastAsia="zh-CN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words_count = </w:t>
      </w:r>
      <w:proofErr w:type="gramStart"/>
      <w:r w:rsidRPr="00372642">
        <w:rPr>
          <w:rFonts w:ascii="宋体" w:eastAsia="宋体" w:hAnsi="宋体"/>
          <w:sz w:val="21"/>
          <w:szCs w:val="21"/>
          <w:lang w:eastAsia="zh-CN"/>
        </w:rPr>
        <w:t>len(</w:t>
      </w:r>
      <w:proofErr w:type="gramEnd"/>
      <w:r w:rsidRPr="00372642">
        <w:rPr>
          <w:rFonts w:ascii="宋体" w:eastAsia="宋体" w:hAnsi="宋体"/>
          <w:sz w:val="21"/>
          <w:szCs w:val="21"/>
          <w:lang w:eastAsia="zh-CN"/>
        </w:rPr>
        <w:t>__(1)__)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print(words_count)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A. </w:t>
      </w:r>
      <w:proofErr w:type="gramStart"/>
      <w:r w:rsidRPr="00372642">
        <w:rPr>
          <w:rFonts w:ascii="宋体" w:eastAsia="宋体" w:hAnsi="宋体"/>
          <w:sz w:val="21"/>
          <w:szCs w:val="21"/>
        </w:rPr>
        <w:t>sentence.split</w:t>
      </w:r>
      <w:proofErr w:type="gramEnd"/>
      <w:r w:rsidRPr="00372642">
        <w:rPr>
          <w:rFonts w:ascii="宋体" w:eastAsia="宋体" w:hAnsi="宋体"/>
          <w:sz w:val="21"/>
          <w:szCs w:val="21"/>
        </w:rPr>
        <w:t>()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B. </w:t>
      </w:r>
      <w:proofErr w:type="gramStart"/>
      <w:r w:rsidRPr="00372642">
        <w:rPr>
          <w:rFonts w:ascii="宋体" w:eastAsia="宋体" w:hAnsi="宋体"/>
          <w:sz w:val="21"/>
          <w:szCs w:val="21"/>
        </w:rPr>
        <w:t>sentence.split</w:t>
      </w:r>
      <w:proofErr w:type="gramEnd"/>
      <w:r w:rsidRPr="00372642">
        <w:rPr>
          <w:rFonts w:ascii="宋体" w:eastAsia="宋体" w:hAnsi="宋体"/>
          <w:sz w:val="21"/>
          <w:szCs w:val="21"/>
        </w:rPr>
        <w:t>(',')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</w:rPr>
        <w:t>sentence.join</w:t>
      </w:r>
      <w:proofErr w:type="gramEnd"/>
      <w:r w:rsidRPr="00372642">
        <w:rPr>
          <w:rFonts w:ascii="宋体" w:eastAsia="宋体" w:hAnsi="宋体"/>
          <w:sz w:val="21"/>
          <w:szCs w:val="21"/>
        </w:rPr>
        <w:t>()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D. </w:t>
      </w:r>
      <w:proofErr w:type="gramStart"/>
      <w:r w:rsidRPr="00372642">
        <w:rPr>
          <w:rFonts w:ascii="宋体" w:eastAsia="宋体" w:hAnsi="宋体"/>
          <w:sz w:val="21"/>
          <w:szCs w:val="21"/>
        </w:rPr>
        <w:t>sentence.join</w:t>
      </w:r>
      <w:proofErr w:type="gramEnd"/>
      <w:r w:rsidRPr="00372642">
        <w:rPr>
          <w:rFonts w:ascii="宋体" w:eastAsia="宋体" w:hAnsi="宋体"/>
          <w:sz w:val="21"/>
          <w:szCs w:val="21"/>
        </w:rPr>
        <w:t>(',')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231.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下面这段程序实现了输入姓名和重复次数，打印输出呼叫口令。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例如：输入：张三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3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输出：张三张三张三请回答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name = input("</w:t>
      </w:r>
      <w:r w:rsidRPr="00372642">
        <w:rPr>
          <w:rFonts w:ascii="宋体" w:eastAsia="宋体" w:hAnsi="宋体" w:hint="eastAsia"/>
          <w:sz w:val="21"/>
          <w:szCs w:val="21"/>
        </w:rPr>
        <w:t>请输入姓名：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count = input("</w:t>
      </w:r>
      <w:r w:rsidRPr="00372642">
        <w:rPr>
          <w:rFonts w:ascii="宋体" w:eastAsia="宋体" w:hAnsi="宋体" w:hint="eastAsia"/>
          <w:sz w:val="21"/>
          <w:szCs w:val="21"/>
        </w:rPr>
        <w:t>请输入重复次数：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call =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print(call)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name + int(count)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name + int(count) + "</w:t>
      </w:r>
      <w:r w:rsidRPr="00372642">
        <w:rPr>
          <w:rFonts w:ascii="宋体" w:eastAsia="宋体" w:hAnsi="宋体" w:hint="eastAsia"/>
          <w:sz w:val="21"/>
          <w:szCs w:val="21"/>
        </w:rPr>
        <w:t>请回答</w:t>
      </w:r>
      <w:r w:rsidRPr="00372642">
        <w:rPr>
          <w:rFonts w:ascii="宋体" w:eastAsia="宋体" w:hAnsi="宋体"/>
          <w:sz w:val="21"/>
          <w:szCs w:val="21"/>
        </w:rPr>
        <w:t>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name * int(count)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D. name * int(count) + "</w:t>
      </w:r>
      <w:r w:rsidRPr="00372642">
        <w:rPr>
          <w:rFonts w:ascii="宋体" w:eastAsia="宋体" w:hAnsi="宋体" w:hint="eastAsia"/>
          <w:sz w:val="21"/>
          <w:szCs w:val="21"/>
        </w:rPr>
        <w:t>请回答</w:t>
      </w:r>
      <w:r w:rsidRPr="00372642">
        <w:rPr>
          <w:rFonts w:ascii="宋体" w:eastAsia="宋体" w:hAnsi="宋体"/>
          <w:sz w:val="21"/>
          <w:szCs w:val="21"/>
        </w:rPr>
        <w:t>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232. </w:t>
      </w:r>
      <w:r w:rsidRPr="00372642">
        <w:rPr>
          <w:rFonts w:ascii="宋体" w:eastAsia="宋体" w:hAnsi="宋体" w:hint="eastAsia"/>
          <w:sz w:val="21"/>
          <w:szCs w:val="21"/>
        </w:rPr>
        <w:t>这段程序实现了输入两个单词，然后交换它们的首字母，并输出新形成的单词。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例如：输入：</w:t>
      </w:r>
      <w:r w:rsidRPr="00372642">
        <w:rPr>
          <w:rFonts w:ascii="宋体" w:eastAsia="宋体" w:hAnsi="宋体"/>
          <w:sz w:val="21"/>
          <w:szCs w:val="21"/>
        </w:rPr>
        <w:t xml:space="preserve">"apple" </w:t>
      </w:r>
      <w:r w:rsidRPr="00372642">
        <w:rPr>
          <w:rFonts w:ascii="宋体" w:eastAsia="宋体" w:hAnsi="宋体" w:hint="eastAsia"/>
          <w:sz w:val="21"/>
          <w:szCs w:val="21"/>
        </w:rPr>
        <w:t>和</w:t>
      </w:r>
      <w:r w:rsidRPr="00372642">
        <w:rPr>
          <w:rFonts w:ascii="宋体" w:eastAsia="宋体" w:hAnsi="宋体"/>
          <w:sz w:val="21"/>
          <w:szCs w:val="21"/>
        </w:rPr>
        <w:t xml:space="preserve"> "orange"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输出：</w:t>
      </w:r>
      <w:r w:rsidRPr="00372642">
        <w:rPr>
          <w:rFonts w:ascii="宋体" w:eastAsia="宋体" w:hAnsi="宋体"/>
          <w:sz w:val="21"/>
          <w:szCs w:val="21"/>
        </w:rPr>
        <w:t xml:space="preserve">"opple" </w:t>
      </w:r>
      <w:r w:rsidRPr="00372642">
        <w:rPr>
          <w:rFonts w:ascii="宋体" w:eastAsia="宋体" w:hAnsi="宋体" w:hint="eastAsia"/>
          <w:sz w:val="21"/>
          <w:szCs w:val="21"/>
        </w:rPr>
        <w:t>和</w:t>
      </w:r>
      <w:r w:rsidRPr="00372642">
        <w:rPr>
          <w:rFonts w:ascii="宋体" w:eastAsia="宋体" w:hAnsi="宋体"/>
          <w:sz w:val="21"/>
          <w:szCs w:val="21"/>
        </w:rPr>
        <w:t xml:space="preserve"> "arange"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word1 = input("</w:t>
      </w:r>
      <w:r w:rsidRPr="00372642">
        <w:rPr>
          <w:rFonts w:ascii="宋体" w:eastAsia="宋体" w:hAnsi="宋体" w:hint="eastAsia"/>
          <w:sz w:val="21"/>
          <w:szCs w:val="21"/>
        </w:rPr>
        <w:t>请输入第一个单词：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word2 = input("</w:t>
      </w:r>
      <w:r w:rsidRPr="00372642">
        <w:rPr>
          <w:rFonts w:ascii="宋体" w:eastAsia="宋体" w:hAnsi="宋体" w:hint="eastAsia"/>
          <w:sz w:val="21"/>
          <w:szCs w:val="21"/>
        </w:rPr>
        <w:t>请输入第二个单词：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new_word1 =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new_word2 =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2)__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proofErr w:type="gramStart"/>
      <w:r w:rsidRPr="00372642">
        <w:rPr>
          <w:rFonts w:ascii="宋体" w:eastAsia="宋体" w:hAnsi="宋体"/>
          <w:sz w:val="21"/>
          <w:szCs w:val="21"/>
        </w:rPr>
        <w:lastRenderedPageBreak/>
        <w:t>print(</w:t>
      </w:r>
      <w:proofErr w:type="gramEnd"/>
      <w:r w:rsidRPr="00372642">
        <w:rPr>
          <w:rFonts w:ascii="宋体" w:eastAsia="宋体" w:hAnsi="宋体"/>
          <w:sz w:val="21"/>
          <w:szCs w:val="21"/>
        </w:rPr>
        <w:t>new_word1, new_word2)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(1</w:t>
      </w:r>
      <w:proofErr w:type="gramStart"/>
      <w:r w:rsidRPr="00372642">
        <w:rPr>
          <w:rFonts w:ascii="宋体" w:eastAsia="宋体" w:hAnsi="宋体"/>
          <w:sz w:val="21"/>
          <w:szCs w:val="21"/>
        </w:rPr>
        <w:t>):word</w:t>
      </w:r>
      <w:proofErr w:type="gramEnd"/>
      <w:r w:rsidRPr="00372642">
        <w:rPr>
          <w:rFonts w:ascii="宋体" w:eastAsia="宋体" w:hAnsi="宋体"/>
          <w:sz w:val="21"/>
          <w:szCs w:val="21"/>
        </w:rPr>
        <w:t>2[0] + word1[1:], (2):word1[0] + word2[1:]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(1</w:t>
      </w:r>
      <w:proofErr w:type="gramStart"/>
      <w:r w:rsidRPr="00372642">
        <w:rPr>
          <w:rFonts w:ascii="宋体" w:eastAsia="宋体" w:hAnsi="宋体"/>
          <w:sz w:val="21"/>
          <w:szCs w:val="21"/>
        </w:rPr>
        <w:t>):word</w:t>
      </w:r>
      <w:proofErr w:type="gramEnd"/>
      <w:r w:rsidRPr="00372642">
        <w:rPr>
          <w:rFonts w:ascii="宋体" w:eastAsia="宋体" w:hAnsi="宋体"/>
          <w:sz w:val="21"/>
          <w:szCs w:val="21"/>
        </w:rPr>
        <w:t>2[1] + word1[2:], (2):word1[1] + word2[2:]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(1</w:t>
      </w:r>
      <w:proofErr w:type="gramStart"/>
      <w:r w:rsidRPr="00372642">
        <w:rPr>
          <w:rFonts w:ascii="宋体" w:eastAsia="宋体" w:hAnsi="宋体"/>
          <w:sz w:val="21"/>
          <w:szCs w:val="21"/>
        </w:rPr>
        <w:t>):word</w:t>
      </w:r>
      <w:proofErr w:type="gramEnd"/>
      <w:r w:rsidRPr="00372642">
        <w:rPr>
          <w:rFonts w:ascii="宋体" w:eastAsia="宋体" w:hAnsi="宋体"/>
          <w:sz w:val="21"/>
          <w:szCs w:val="21"/>
        </w:rPr>
        <w:t>1[0] * word2[1:], (2):word2[0] * word1[1:]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D. (1</w:t>
      </w:r>
      <w:proofErr w:type="gramStart"/>
      <w:r w:rsidRPr="00372642">
        <w:rPr>
          <w:rFonts w:ascii="宋体" w:eastAsia="宋体" w:hAnsi="宋体"/>
          <w:sz w:val="21"/>
          <w:szCs w:val="21"/>
        </w:rPr>
        <w:t>):word</w:t>
      </w:r>
      <w:proofErr w:type="gramEnd"/>
      <w:r w:rsidRPr="00372642">
        <w:rPr>
          <w:rFonts w:ascii="宋体" w:eastAsia="宋体" w:hAnsi="宋体"/>
          <w:sz w:val="21"/>
          <w:szCs w:val="21"/>
        </w:rPr>
        <w:t>1[1] * word2[2:], (2):word2[1] * word1[2:]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233.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这段程序实现了输入两个数字，然后计算它们的和，并将结果以特定格式输出。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例如：输入：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5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和</w:t>
      </w:r>
      <w:r w:rsidRPr="00372642">
        <w:rPr>
          <w:rFonts w:ascii="宋体" w:eastAsia="宋体" w:hAnsi="宋体"/>
          <w:sz w:val="21"/>
          <w:szCs w:val="21"/>
          <w:lang w:eastAsia="zh-CN"/>
        </w:rPr>
        <w:t xml:space="preserve"> 3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          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输出：</w:t>
      </w:r>
      <w:r w:rsidRPr="00372642">
        <w:rPr>
          <w:rFonts w:ascii="宋体" w:eastAsia="宋体" w:hAnsi="宋体"/>
          <w:sz w:val="21"/>
          <w:szCs w:val="21"/>
          <w:lang w:eastAsia="zh-CN"/>
        </w:rPr>
        <w:t>5 + 3 = 8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num1 = input("</w:t>
      </w:r>
      <w:r w:rsidRPr="00372642">
        <w:rPr>
          <w:rFonts w:ascii="宋体" w:eastAsia="宋体" w:hAnsi="宋体" w:hint="eastAsia"/>
          <w:sz w:val="21"/>
          <w:szCs w:val="21"/>
        </w:rPr>
        <w:t>请输入第一个数字：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num2 = input("</w:t>
      </w:r>
      <w:r w:rsidRPr="00372642">
        <w:rPr>
          <w:rFonts w:ascii="宋体" w:eastAsia="宋体" w:hAnsi="宋体" w:hint="eastAsia"/>
          <w:sz w:val="21"/>
          <w:szCs w:val="21"/>
        </w:rPr>
        <w:t>请输入第二个数字：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sum =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result = num1 + " + " + num2 + " = " + str(sum)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print(result)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int(num1) + int(num2)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int(num1) * int(num2)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int(num1) ** int(num2)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D. int(num1) ++ int(num2)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234.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这段程序实现了输入一个字符串和数字</w:t>
      </w:r>
      <w:r w:rsidRPr="00372642">
        <w:rPr>
          <w:rFonts w:ascii="宋体" w:eastAsia="宋体" w:hAnsi="宋体"/>
          <w:sz w:val="21"/>
          <w:szCs w:val="21"/>
          <w:lang w:eastAsia="zh-CN"/>
        </w:rPr>
        <w:t>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，将字符串的前</w:t>
      </w:r>
      <w:r w:rsidRPr="00372642">
        <w:rPr>
          <w:rFonts w:ascii="宋体" w:eastAsia="宋体" w:hAnsi="宋体"/>
          <w:sz w:val="21"/>
          <w:szCs w:val="21"/>
          <w:lang w:eastAsia="zh-CN"/>
        </w:rPr>
        <w:t>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个字符和后</w:t>
      </w:r>
      <w:r w:rsidRPr="00372642">
        <w:rPr>
          <w:rFonts w:ascii="宋体" w:eastAsia="宋体" w:hAnsi="宋体"/>
          <w:sz w:val="21"/>
          <w:szCs w:val="21"/>
          <w:lang w:eastAsia="zh-CN"/>
        </w:rPr>
        <w:t>n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个字符拼接在一起，输出新的字符串。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例如：输入：</w:t>
      </w:r>
      <w:r w:rsidRPr="00372642">
        <w:rPr>
          <w:rFonts w:ascii="宋体" w:eastAsia="宋体" w:hAnsi="宋体"/>
          <w:sz w:val="21"/>
          <w:szCs w:val="21"/>
        </w:rPr>
        <w:t xml:space="preserve">"HelloWorld" </w:t>
      </w:r>
      <w:r w:rsidRPr="00372642">
        <w:rPr>
          <w:rFonts w:ascii="宋体" w:eastAsia="宋体" w:hAnsi="宋体" w:hint="eastAsia"/>
          <w:sz w:val="21"/>
          <w:szCs w:val="21"/>
        </w:rPr>
        <w:t>和</w:t>
      </w:r>
      <w:r w:rsidRPr="00372642">
        <w:rPr>
          <w:rFonts w:ascii="宋体" w:eastAsia="宋体" w:hAnsi="宋体"/>
          <w:sz w:val="21"/>
          <w:szCs w:val="21"/>
        </w:rPr>
        <w:t xml:space="preserve"> 3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输出：</w:t>
      </w:r>
      <w:r w:rsidRPr="00372642">
        <w:rPr>
          <w:rFonts w:ascii="宋体" w:eastAsia="宋体" w:hAnsi="宋体"/>
          <w:sz w:val="21"/>
          <w:szCs w:val="21"/>
        </w:rPr>
        <w:t>"Helrld"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text = input("</w:t>
      </w:r>
      <w:r w:rsidRPr="00372642">
        <w:rPr>
          <w:rFonts w:ascii="宋体" w:eastAsia="宋体" w:hAnsi="宋体" w:hint="eastAsia"/>
          <w:sz w:val="21"/>
          <w:szCs w:val="21"/>
        </w:rPr>
        <w:t>请输入一个字符串：</w:t>
      </w:r>
      <w:r w:rsidRPr="00372642">
        <w:rPr>
          <w:rFonts w:ascii="宋体" w:eastAsia="宋体" w:hAnsi="宋体"/>
          <w:sz w:val="21"/>
          <w:szCs w:val="21"/>
        </w:rPr>
        <w:t>")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 = int(input("</w:t>
      </w:r>
      <w:r w:rsidRPr="00372642">
        <w:rPr>
          <w:rFonts w:ascii="宋体" w:eastAsia="宋体" w:hAnsi="宋体" w:hint="eastAsia"/>
          <w:sz w:val="21"/>
          <w:szCs w:val="21"/>
        </w:rPr>
        <w:t>请输入数字</w:t>
      </w:r>
      <w:r w:rsidRPr="00372642">
        <w:rPr>
          <w:rFonts w:ascii="宋体" w:eastAsia="宋体" w:hAnsi="宋体"/>
          <w:sz w:val="21"/>
          <w:szCs w:val="21"/>
        </w:rPr>
        <w:t>n</w:t>
      </w:r>
      <w:r w:rsidRPr="00372642">
        <w:rPr>
          <w:rFonts w:ascii="宋体" w:eastAsia="宋体" w:hAnsi="宋体" w:hint="eastAsia"/>
          <w:sz w:val="21"/>
          <w:szCs w:val="21"/>
        </w:rPr>
        <w:t>：</w:t>
      </w:r>
      <w:r w:rsidRPr="00372642">
        <w:rPr>
          <w:rFonts w:ascii="宋体" w:eastAsia="宋体" w:hAnsi="宋体"/>
          <w:sz w:val="21"/>
          <w:szCs w:val="21"/>
        </w:rPr>
        <w:t>"))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new_text =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print(new_text)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text</w:t>
      </w:r>
      <w:proofErr w:type="gramStart"/>
      <w:r w:rsidRPr="00372642">
        <w:rPr>
          <w:rFonts w:ascii="宋体" w:eastAsia="宋体" w:hAnsi="宋体"/>
          <w:sz w:val="21"/>
          <w:szCs w:val="21"/>
        </w:rPr>
        <w:t>[:n</w:t>
      </w:r>
      <w:proofErr w:type="gramEnd"/>
      <w:r w:rsidRPr="00372642">
        <w:rPr>
          <w:rFonts w:ascii="宋体" w:eastAsia="宋体" w:hAnsi="宋体"/>
          <w:sz w:val="21"/>
          <w:szCs w:val="21"/>
        </w:rPr>
        <w:t>] + text[-n:]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text[-</w:t>
      </w:r>
      <w:proofErr w:type="gramStart"/>
      <w:r w:rsidRPr="00372642">
        <w:rPr>
          <w:rFonts w:ascii="宋体" w:eastAsia="宋体" w:hAnsi="宋体"/>
          <w:sz w:val="21"/>
          <w:szCs w:val="21"/>
        </w:rPr>
        <w:t>n:n</w:t>
      </w:r>
      <w:proofErr w:type="gramEnd"/>
      <w:r w:rsidRPr="00372642">
        <w:rPr>
          <w:rFonts w:ascii="宋体" w:eastAsia="宋体" w:hAnsi="宋体"/>
          <w:sz w:val="21"/>
          <w:szCs w:val="21"/>
        </w:rPr>
        <w:t>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text[</w:t>
      </w:r>
      <w:proofErr w:type="gramStart"/>
      <w:r w:rsidRPr="00372642">
        <w:rPr>
          <w:rFonts w:ascii="宋体" w:eastAsia="宋体" w:hAnsi="宋体"/>
          <w:sz w:val="21"/>
          <w:szCs w:val="21"/>
        </w:rPr>
        <w:t>n:-</w:t>
      </w:r>
      <w:proofErr w:type="gramEnd"/>
      <w:r w:rsidRPr="00372642">
        <w:rPr>
          <w:rFonts w:ascii="宋体" w:eastAsia="宋体" w:hAnsi="宋体"/>
          <w:sz w:val="21"/>
          <w:szCs w:val="21"/>
        </w:rPr>
        <w:t>n]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lastRenderedPageBreak/>
        <w:t>D. text[-n:] + text</w:t>
      </w:r>
      <w:proofErr w:type="gramStart"/>
      <w:r w:rsidRPr="00372642">
        <w:rPr>
          <w:rFonts w:ascii="宋体" w:eastAsia="宋体" w:hAnsi="宋体"/>
          <w:sz w:val="21"/>
          <w:szCs w:val="21"/>
        </w:rPr>
        <w:t>[:n</w:t>
      </w:r>
      <w:proofErr w:type="gramEnd"/>
      <w:r w:rsidRPr="00372642">
        <w:rPr>
          <w:rFonts w:ascii="宋体" w:eastAsia="宋体" w:hAnsi="宋体"/>
          <w:sz w:val="21"/>
          <w:szCs w:val="21"/>
        </w:rPr>
        <w:t>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235.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这段程序实现了找出并输出列表中的最大数。程序中定义了一个整数列表，然后用一个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循环遍历列表中的每个整数，比较并保留遇到的最大数，最后输出最大数。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num = [45, 23, 67, 82, 71, 34, 90]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max_num = </w:t>
      </w:r>
      <w:proofErr w:type="gramStart"/>
      <w:r w:rsidRPr="00372642">
        <w:rPr>
          <w:rFonts w:ascii="宋体" w:eastAsia="宋体" w:hAnsi="宋体"/>
          <w:sz w:val="21"/>
          <w:szCs w:val="21"/>
        </w:rPr>
        <w:t>num[</w:t>
      </w:r>
      <w:proofErr w:type="gramEnd"/>
      <w:r w:rsidRPr="00372642">
        <w:rPr>
          <w:rFonts w:ascii="宋体" w:eastAsia="宋体" w:hAnsi="宋体"/>
          <w:sz w:val="21"/>
          <w:szCs w:val="21"/>
        </w:rPr>
        <w:t>0]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for k in num: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if k &gt; max_num: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   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print(max_num)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max_num = k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max_num = max(k)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C. </w:t>
      </w:r>
      <w:proofErr w:type="gramStart"/>
      <w:r w:rsidRPr="00372642">
        <w:rPr>
          <w:rFonts w:ascii="宋体" w:eastAsia="宋体" w:hAnsi="宋体"/>
          <w:sz w:val="21"/>
          <w:szCs w:val="21"/>
        </w:rPr>
        <w:t>max(</w:t>
      </w:r>
      <w:proofErr w:type="gramEnd"/>
      <w:r w:rsidRPr="00372642">
        <w:rPr>
          <w:rFonts w:ascii="宋体" w:eastAsia="宋体" w:hAnsi="宋体"/>
          <w:sz w:val="21"/>
          <w:szCs w:val="21"/>
        </w:rPr>
        <w:t>k, max_num)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D. max(num) = k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236.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这段程序实现了计算列表中所有正整数的平均值。程序中定义了一个整数列表，然后用一个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循环遍历列表中的每个整数，累加正整数，并计数正整数的数量，最后输出平均值。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elist = [12, -7, 65, -42, 33, 0, 91]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total = 0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count = 0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if x &gt; 0: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    total += x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    count += 1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average = total / count if count &gt; 0 else 0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print(average)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for x in elist: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for x from elist: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foreach x in elist: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D. foreach x from elist: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237.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这段程序实现了检查列表中是否存在重复的数字，并输出结果。程序中定义了一个整数列表，然后用一个</w:t>
      </w:r>
      <w:r w:rsidRPr="00372642">
        <w:rPr>
          <w:rFonts w:ascii="宋体" w:eastAsia="宋体" w:hAnsi="宋体"/>
          <w:sz w:val="21"/>
          <w:szCs w:val="21"/>
          <w:lang w:eastAsia="zh-CN"/>
        </w:rPr>
        <w:t>for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循环遍历列表中的每个整数，同时使用一个集合来记录已经见过的数字，如果发现重复数字，输出</w:t>
      </w:r>
      <w:r w:rsidRPr="00372642">
        <w:rPr>
          <w:rFonts w:ascii="宋体" w:eastAsia="宋体" w:hAnsi="宋体"/>
          <w:sz w:val="21"/>
          <w:szCs w:val="21"/>
          <w:lang w:eastAsia="zh-CN"/>
        </w:rPr>
        <w:t>"Yes"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，如果没有重复数字，输出</w:t>
      </w:r>
      <w:r w:rsidRPr="00372642">
        <w:rPr>
          <w:rFonts w:ascii="宋体" w:eastAsia="宋体" w:hAnsi="宋体"/>
          <w:sz w:val="21"/>
          <w:szCs w:val="21"/>
          <w:lang w:eastAsia="zh-CN"/>
        </w:rPr>
        <w:t>"No"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。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flist = [34, 57, 23, 57, 88, 34, 92]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seen = </w:t>
      </w:r>
      <w:proofErr w:type="gramStart"/>
      <w:r w:rsidRPr="00372642">
        <w:rPr>
          <w:rFonts w:ascii="宋体" w:eastAsia="宋体" w:hAnsi="宋体"/>
          <w:sz w:val="21"/>
          <w:szCs w:val="21"/>
        </w:rPr>
        <w:t>set(</w:t>
      </w:r>
      <w:proofErr w:type="gramEnd"/>
      <w:r w:rsidRPr="00372642">
        <w:rPr>
          <w:rFonts w:ascii="宋体" w:eastAsia="宋体" w:hAnsi="宋体"/>
          <w:sz w:val="21"/>
          <w:szCs w:val="21"/>
        </w:rPr>
        <w:t>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duplicate = "No"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for y in flist: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    duplicate = "Yes"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    break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seen.add(y)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print(duplicate)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if y in seen: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if y from seen: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if y is seen: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D. if y seen: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 xml:space="preserve">238. 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下面这段程序实现了输出列表中所有整数累乘值计算的功能。请在横向上补全代码：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alist = [23, 34, 89, 10, 2, 22, 73]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m = 1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for n in alist: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 xml:space="preserve">    _</w:t>
      </w:r>
      <w:proofErr w:type="gramStart"/>
      <w:r w:rsidRPr="00372642">
        <w:rPr>
          <w:rFonts w:ascii="宋体" w:eastAsia="宋体" w:hAnsi="宋体"/>
          <w:sz w:val="21"/>
          <w:szCs w:val="21"/>
        </w:rPr>
        <w:t>_(</w:t>
      </w:r>
      <w:proofErr w:type="gramEnd"/>
      <w:r w:rsidRPr="00372642">
        <w:rPr>
          <w:rFonts w:ascii="宋体" w:eastAsia="宋体" w:hAnsi="宋体"/>
          <w:sz w:val="21"/>
          <w:szCs w:val="21"/>
        </w:rPr>
        <w:t>1)__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 w:hint="eastAsia"/>
          <w:sz w:val="21"/>
          <w:szCs w:val="21"/>
        </w:rPr>
        <w:t>请选择相关选项，在横线上补全代码，以实现功能要求：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A. m = m * n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B. m * n</w:t>
      </w:r>
    </w:p>
    <w:p w:rsidR="00095EBB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C. n = m * n</w:t>
      </w:r>
    </w:p>
    <w:p w:rsidR="00F749A7" w:rsidRPr="00372642" w:rsidRDefault="00095EBB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</w:rPr>
        <w:t>D. n += m</w:t>
      </w:r>
    </w:p>
    <w:p w:rsidR="006C3FC7" w:rsidRPr="00372642" w:rsidRDefault="006C3FC7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6C3FC7" w:rsidRPr="00372642" w:rsidRDefault="006C3FC7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br w:type="page"/>
      </w:r>
    </w:p>
    <w:p w:rsidR="001A1422" w:rsidRPr="00372642" w:rsidRDefault="001A1422" w:rsidP="004D31BB">
      <w:pPr>
        <w:spacing w:after="0" w:line="240" w:lineRule="auto"/>
        <w:jc w:val="center"/>
        <w:rPr>
          <w:rFonts w:ascii="宋体" w:eastAsia="宋体" w:hAnsi="宋体"/>
          <w:b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lastRenderedPageBreak/>
        <w:t xml:space="preserve">Python语言基础 期末复习资料 </w:t>
      </w:r>
      <w:r w:rsidRPr="00372642">
        <w:rPr>
          <w:rFonts w:ascii="宋体" w:eastAsia="宋体" w:hAnsi="宋体"/>
          <w:b/>
          <w:sz w:val="21"/>
          <w:szCs w:val="21"/>
          <w:lang w:eastAsia="zh-CN"/>
        </w:rPr>
        <w:t>238</w:t>
      </w:r>
      <w:r w:rsidRPr="00372642">
        <w:rPr>
          <w:rFonts w:ascii="宋体" w:eastAsia="宋体" w:hAnsi="宋体" w:hint="eastAsia"/>
          <w:b/>
          <w:sz w:val="21"/>
          <w:szCs w:val="21"/>
          <w:lang w:eastAsia="zh-CN"/>
        </w:rPr>
        <w:t>题 参考答案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b/>
          <w:sz w:val="21"/>
          <w:szCs w:val="21"/>
          <w:lang w:eastAsia="zh-CN"/>
        </w:rPr>
      </w:pP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-10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√√√√√√√√×√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：√√√√×√√√××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：××√√××√××√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4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：√×√×√√√√√√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4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5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：√√√√√××√√√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5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6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：√√√×√√√√×√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6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7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：×√×√×√×√√√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7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8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：×××√××√×××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8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9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：√×√×√√√√×√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9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</w:t>
      </w:r>
      <w:r w:rsidRPr="00372642">
        <w:rPr>
          <w:rFonts w:ascii="宋体" w:eastAsia="宋体" w:hAnsi="宋体"/>
          <w:sz w:val="21"/>
          <w:szCs w:val="21"/>
          <w:lang w:eastAsia="zh-CN"/>
        </w:rPr>
        <w:t>10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：√√√×√√√√√√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-1</w:t>
      </w: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：√√√×√√××√×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 w:hint="eastAsia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-1</w:t>
      </w: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：√CCBBBCDCC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21</w:t>
      </w:r>
      <w:r w:rsidRPr="00372642">
        <w:rPr>
          <w:rFonts w:ascii="宋体" w:eastAsia="宋体" w:hAnsi="宋体"/>
          <w:sz w:val="21"/>
          <w:szCs w:val="21"/>
          <w:lang w:eastAsia="zh-CN"/>
        </w:rPr>
        <w:t>-1</w:t>
      </w: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CAAABCCDCB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/>
          <w:sz w:val="21"/>
          <w:szCs w:val="21"/>
          <w:lang w:eastAsia="zh-CN"/>
        </w:rPr>
        <w:t>1-1</w:t>
      </w:r>
      <w:r w:rsidRPr="00372642">
        <w:rPr>
          <w:rFonts w:ascii="宋体" w:eastAsia="宋体" w:hAnsi="宋体"/>
          <w:sz w:val="21"/>
          <w:szCs w:val="21"/>
          <w:lang w:eastAsia="zh-CN"/>
        </w:rPr>
        <w:t>4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BACBCDDBAB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4</w:t>
      </w:r>
      <w:r w:rsidRPr="00372642">
        <w:rPr>
          <w:rFonts w:ascii="宋体" w:eastAsia="宋体" w:hAnsi="宋体"/>
          <w:sz w:val="21"/>
          <w:szCs w:val="21"/>
          <w:lang w:eastAsia="zh-CN"/>
        </w:rPr>
        <w:t>1-1</w:t>
      </w:r>
      <w:r w:rsidRPr="00372642">
        <w:rPr>
          <w:rFonts w:ascii="宋体" w:eastAsia="宋体" w:hAnsi="宋体"/>
          <w:sz w:val="21"/>
          <w:szCs w:val="21"/>
          <w:lang w:eastAsia="zh-CN"/>
        </w:rPr>
        <w:t>5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CADABCBBDD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5</w:t>
      </w:r>
      <w:r w:rsidRPr="00372642">
        <w:rPr>
          <w:rFonts w:ascii="宋体" w:eastAsia="宋体" w:hAnsi="宋体"/>
          <w:sz w:val="21"/>
          <w:szCs w:val="21"/>
          <w:lang w:eastAsia="zh-CN"/>
        </w:rPr>
        <w:t>1-1</w:t>
      </w:r>
      <w:r w:rsidRPr="00372642">
        <w:rPr>
          <w:rFonts w:ascii="宋体" w:eastAsia="宋体" w:hAnsi="宋体"/>
          <w:sz w:val="21"/>
          <w:szCs w:val="21"/>
          <w:lang w:eastAsia="zh-CN"/>
        </w:rPr>
        <w:t>6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CBADCACBBA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6</w:t>
      </w:r>
      <w:r w:rsidRPr="00372642">
        <w:rPr>
          <w:rFonts w:ascii="宋体" w:eastAsia="宋体" w:hAnsi="宋体"/>
          <w:sz w:val="21"/>
          <w:szCs w:val="21"/>
          <w:lang w:eastAsia="zh-CN"/>
        </w:rPr>
        <w:t>1-1</w:t>
      </w:r>
      <w:r w:rsidRPr="00372642">
        <w:rPr>
          <w:rFonts w:ascii="宋体" w:eastAsia="宋体" w:hAnsi="宋体"/>
          <w:sz w:val="21"/>
          <w:szCs w:val="21"/>
          <w:lang w:eastAsia="zh-CN"/>
        </w:rPr>
        <w:t>7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ADDDBBCAAA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7</w:t>
      </w:r>
      <w:r w:rsidRPr="00372642">
        <w:rPr>
          <w:rFonts w:ascii="宋体" w:eastAsia="宋体" w:hAnsi="宋体"/>
          <w:sz w:val="21"/>
          <w:szCs w:val="21"/>
          <w:lang w:eastAsia="zh-CN"/>
        </w:rPr>
        <w:t>1-1</w:t>
      </w:r>
      <w:r w:rsidRPr="00372642">
        <w:rPr>
          <w:rFonts w:ascii="宋体" w:eastAsia="宋体" w:hAnsi="宋体"/>
          <w:sz w:val="21"/>
          <w:szCs w:val="21"/>
          <w:lang w:eastAsia="zh-CN"/>
        </w:rPr>
        <w:t>8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CDDCDAADDB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8</w:t>
      </w:r>
      <w:r w:rsidRPr="00372642">
        <w:rPr>
          <w:rFonts w:ascii="宋体" w:eastAsia="宋体" w:hAnsi="宋体"/>
          <w:sz w:val="21"/>
          <w:szCs w:val="21"/>
          <w:lang w:eastAsia="zh-CN"/>
        </w:rPr>
        <w:t>1-1</w:t>
      </w:r>
      <w:r w:rsidRPr="00372642">
        <w:rPr>
          <w:rFonts w:ascii="宋体" w:eastAsia="宋体" w:hAnsi="宋体"/>
          <w:sz w:val="21"/>
          <w:szCs w:val="21"/>
          <w:lang w:eastAsia="zh-CN"/>
        </w:rPr>
        <w:t>9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BDBACDCDAB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19</w:t>
      </w:r>
      <w:r w:rsidRPr="00372642">
        <w:rPr>
          <w:rFonts w:ascii="宋体" w:eastAsia="宋体" w:hAnsi="宋体"/>
          <w:sz w:val="21"/>
          <w:szCs w:val="21"/>
          <w:lang w:eastAsia="zh-CN"/>
        </w:rPr>
        <w:t>1-</w:t>
      </w:r>
      <w:r w:rsidRPr="00372642">
        <w:rPr>
          <w:rFonts w:ascii="宋体" w:eastAsia="宋体" w:hAnsi="宋体"/>
          <w:sz w:val="21"/>
          <w:szCs w:val="21"/>
          <w:lang w:eastAsia="zh-CN"/>
        </w:rPr>
        <w:t>20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AACBDBCDDC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20</w:t>
      </w:r>
      <w:r w:rsidRPr="00372642">
        <w:rPr>
          <w:rFonts w:ascii="宋体" w:eastAsia="宋体" w:hAnsi="宋体"/>
          <w:sz w:val="21"/>
          <w:szCs w:val="21"/>
          <w:lang w:eastAsia="zh-CN"/>
        </w:rPr>
        <w:t>1-2</w:t>
      </w: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BCCCABBDCD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1</w:t>
      </w:r>
      <w:r w:rsidRPr="00372642">
        <w:rPr>
          <w:rFonts w:ascii="宋体" w:eastAsia="宋体" w:hAnsi="宋体"/>
          <w:sz w:val="21"/>
          <w:szCs w:val="21"/>
          <w:lang w:eastAsia="zh-CN"/>
        </w:rPr>
        <w:t>1-2</w:t>
      </w: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BAADCBBDBA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  <w:lang w:eastAsia="zh-CN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1-2</w:t>
      </w: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/>
          <w:sz w:val="21"/>
          <w:szCs w:val="21"/>
          <w:lang w:eastAsia="zh-CN"/>
        </w:rPr>
        <w:t>0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CCCDBBBABA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  <w:r w:rsidRPr="00372642">
        <w:rPr>
          <w:rFonts w:ascii="宋体" w:eastAsia="宋体" w:hAnsi="宋体"/>
          <w:sz w:val="21"/>
          <w:szCs w:val="21"/>
          <w:lang w:eastAsia="zh-CN"/>
        </w:rPr>
        <w:t>2</w:t>
      </w:r>
      <w:r w:rsidRPr="00372642">
        <w:rPr>
          <w:rFonts w:ascii="宋体" w:eastAsia="宋体" w:hAnsi="宋体"/>
          <w:sz w:val="21"/>
          <w:szCs w:val="21"/>
          <w:lang w:eastAsia="zh-CN"/>
        </w:rPr>
        <w:t>3</w:t>
      </w:r>
      <w:r w:rsidRPr="00372642">
        <w:rPr>
          <w:rFonts w:ascii="宋体" w:eastAsia="宋体" w:hAnsi="宋体"/>
          <w:sz w:val="21"/>
          <w:szCs w:val="21"/>
          <w:lang w:eastAsia="zh-CN"/>
        </w:rPr>
        <w:t>1-2</w:t>
      </w:r>
      <w:r w:rsidRPr="00372642">
        <w:rPr>
          <w:rFonts w:ascii="宋体" w:eastAsia="宋体" w:hAnsi="宋体"/>
          <w:sz w:val="21"/>
          <w:szCs w:val="21"/>
          <w:lang w:eastAsia="zh-CN"/>
        </w:rPr>
        <w:t>38</w:t>
      </w:r>
      <w:r w:rsidRPr="00372642">
        <w:rPr>
          <w:rFonts w:ascii="宋体" w:eastAsia="宋体" w:hAnsi="宋体" w:hint="eastAsia"/>
          <w:sz w:val="21"/>
          <w:szCs w:val="21"/>
          <w:lang w:eastAsia="zh-CN"/>
        </w:rPr>
        <w:t>：</w:t>
      </w:r>
      <w:r w:rsidRPr="00372642">
        <w:rPr>
          <w:rFonts w:ascii="宋体" w:eastAsia="宋体" w:hAnsi="宋体"/>
          <w:sz w:val="21"/>
          <w:szCs w:val="21"/>
          <w:lang w:eastAsia="zh-CN"/>
        </w:rPr>
        <w:t>DAAAAAAA</w:t>
      </w:r>
    </w:p>
    <w:p w:rsidR="001A1422" w:rsidRPr="00372642" w:rsidRDefault="001A1422" w:rsidP="004D31BB">
      <w:pPr>
        <w:spacing w:after="0" w:line="240" w:lineRule="auto"/>
        <w:rPr>
          <w:rFonts w:ascii="宋体" w:eastAsia="宋体" w:hAnsi="宋体"/>
          <w:sz w:val="21"/>
          <w:szCs w:val="21"/>
        </w:rPr>
      </w:pPr>
    </w:p>
    <w:p w:rsidR="006C3FC7" w:rsidRPr="00372642" w:rsidRDefault="006C3FC7" w:rsidP="004D31BB">
      <w:pPr>
        <w:spacing w:after="0" w:line="240" w:lineRule="auto"/>
        <w:rPr>
          <w:rFonts w:ascii="宋体" w:eastAsia="宋体" w:hAnsi="宋体" w:hint="eastAsia"/>
          <w:sz w:val="21"/>
          <w:szCs w:val="21"/>
        </w:rPr>
      </w:pPr>
      <w:bookmarkStart w:id="0" w:name="_GoBack"/>
      <w:bookmarkEnd w:id="0"/>
    </w:p>
    <w:sectPr w:rsidR="006C3FC7" w:rsidRPr="00372642" w:rsidSect="00536A8C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0F5"/>
    <w:rsid w:val="00034616"/>
    <w:rsid w:val="0003480B"/>
    <w:rsid w:val="000363EF"/>
    <w:rsid w:val="0006063C"/>
    <w:rsid w:val="00095EBB"/>
    <w:rsid w:val="000B01B8"/>
    <w:rsid w:val="0015074B"/>
    <w:rsid w:val="00190E1E"/>
    <w:rsid w:val="00192F1F"/>
    <w:rsid w:val="001A1422"/>
    <w:rsid w:val="001A5BE5"/>
    <w:rsid w:val="00201634"/>
    <w:rsid w:val="002130E2"/>
    <w:rsid w:val="00225EA4"/>
    <w:rsid w:val="0023416D"/>
    <w:rsid w:val="002472A0"/>
    <w:rsid w:val="00284453"/>
    <w:rsid w:val="0029639D"/>
    <w:rsid w:val="002B18E1"/>
    <w:rsid w:val="002C403E"/>
    <w:rsid w:val="002C563A"/>
    <w:rsid w:val="0031365D"/>
    <w:rsid w:val="003153D0"/>
    <w:rsid w:val="00322AA9"/>
    <w:rsid w:val="00325089"/>
    <w:rsid w:val="00326F90"/>
    <w:rsid w:val="00364AB4"/>
    <w:rsid w:val="00366891"/>
    <w:rsid w:val="00372642"/>
    <w:rsid w:val="003F3BE0"/>
    <w:rsid w:val="0043758D"/>
    <w:rsid w:val="0046438A"/>
    <w:rsid w:val="004D31BB"/>
    <w:rsid w:val="004E1E33"/>
    <w:rsid w:val="004E25A7"/>
    <w:rsid w:val="005504AC"/>
    <w:rsid w:val="005643AD"/>
    <w:rsid w:val="005A0526"/>
    <w:rsid w:val="005A5C44"/>
    <w:rsid w:val="005B3E1C"/>
    <w:rsid w:val="005E384F"/>
    <w:rsid w:val="006334E3"/>
    <w:rsid w:val="0069768A"/>
    <w:rsid w:val="006C3ABE"/>
    <w:rsid w:val="006C3FC7"/>
    <w:rsid w:val="007320DE"/>
    <w:rsid w:val="00745CAE"/>
    <w:rsid w:val="007A25D4"/>
    <w:rsid w:val="00896B1B"/>
    <w:rsid w:val="009245C8"/>
    <w:rsid w:val="0094012E"/>
    <w:rsid w:val="00971687"/>
    <w:rsid w:val="009B2307"/>
    <w:rsid w:val="00A522B3"/>
    <w:rsid w:val="00A61183"/>
    <w:rsid w:val="00A65406"/>
    <w:rsid w:val="00A725C0"/>
    <w:rsid w:val="00AA1D8D"/>
    <w:rsid w:val="00B47730"/>
    <w:rsid w:val="00B65027"/>
    <w:rsid w:val="00B664CB"/>
    <w:rsid w:val="00B751B8"/>
    <w:rsid w:val="00BB7DEE"/>
    <w:rsid w:val="00C11029"/>
    <w:rsid w:val="00C21AED"/>
    <w:rsid w:val="00C676BB"/>
    <w:rsid w:val="00CB0664"/>
    <w:rsid w:val="00CB4C42"/>
    <w:rsid w:val="00CE0248"/>
    <w:rsid w:val="00D1736A"/>
    <w:rsid w:val="00D5762D"/>
    <w:rsid w:val="00DD2ECE"/>
    <w:rsid w:val="00DF3067"/>
    <w:rsid w:val="00E251E5"/>
    <w:rsid w:val="00E25D2D"/>
    <w:rsid w:val="00E40994"/>
    <w:rsid w:val="00E90753"/>
    <w:rsid w:val="00EB635C"/>
    <w:rsid w:val="00EF0E2C"/>
    <w:rsid w:val="00F01CFD"/>
    <w:rsid w:val="00F20D46"/>
    <w:rsid w:val="00F749A7"/>
    <w:rsid w:val="00FC693F"/>
    <w:rsid w:val="00FD4715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AD804E"/>
  <w14:defaultImageDpi w14:val="300"/>
  <w15:docId w15:val="{568DC538-1C8E-4A4B-9C17-DD7CBACF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9">
    <w:name w:val="Normal (Web)"/>
    <w:basedOn w:val="a1"/>
    <w:qFormat/>
    <w:rsid w:val="00364AB4"/>
    <w:pPr>
      <w:widowControl w:val="0"/>
      <w:spacing w:before="100" w:beforeAutospacing="1" w:after="100" w:afterAutospacing="1" w:line="240" w:lineRule="auto"/>
    </w:pPr>
    <w:rPr>
      <w:rFonts w:ascii="Calibri" w:eastAsia="宋体" w:hAnsi="Calibri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0C29D5-57D4-1A48-AF3D-896E1C72F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24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21814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lyx</cp:lastModifiedBy>
  <cp:revision>79</cp:revision>
  <dcterms:created xsi:type="dcterms:W3CDTF">2013-12-23T23:15:00Z</dcterms:created>
  <dcterms:modified xsi:type="dcterms:W3CDTF">2024-04-17T06:58:00Z</dcterms:modified>
  <cp:category/>
</cp:coreProperties>
</file>